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3A050E58" w14:textId="608470A3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  <w:r w:rsidR="004E03BC">
        <w:rPr>
          <w:rFonts w:ascii="Arial" w:hAnsi="Arial" w:cs="Arial"/>
        </w:rPr>
        <w:t>.1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252563B8" w:rsidR="00FF74AA" w:rsidRPr="00137586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E3694E">
        <w:rPr>
          <w:rFonts w:ascii="Arial" w:hAnsi="Arial" w:cs="Arial"/>
          <w:b/>
        </w:rPr>
        <w:t>. VZ</w:t>
      </w:r>
      <w:r w:rsidR="00E3694E" w:rsidRPr="00E3694E">
        <w:rPr>
          <w:rFonts w:ascii="Arial" w:hAnsi="Arial" w:cs="Arial"/>
          <w:b/>
        </w:rPr>
        <w:t>20</w:t>
      </w:r>
      <w:r w:rsidRPr="00E3694E">
        <w:rPr>
          <w:rFonts w:ascii="Arial" w:hAnsi="Arial" w:cs="Arial"/>
          <w:b/>
        </w:rPr>
        <w:t>/201</w:t>
      </w:r>
      <w:r w:rsidR="00D94FF4" w:rsidRPr="00E3694E">
        <w:rPr>
          <w:rFonts w:ascii="Arial" w:hAnsi="Arial" w:cs="Arial"/>
          <w:b/>
        </w:rPr>
        <w:t>9</w:t>
      </w:r>
      <w:r w:rsidR="004A7D12" w:rsidRPr="00E3694E">
        <w:rPr>
          <w:rFonts w:ascii="Arial" w:hAnsi="Arial" w:cs="Arial"/>
          <w:b/>
        </w:rPr>
        <w:t xml:space="preserve"> </w:t>
      </w:r>
      <w:r w:rsidR="007F4B1E" w:rsidRPr="00E3694E">
        <w:rPr>
          <w:rFonts w:ascii="Arial" w:hAnsi="Arial" w:cs="Arial"/>
          <w:b/>
        </w:rPr>
        <w:t>–</w:t>
      </w:r>
      <w:r w:rsidR="007F4B1E" w:rsidRPr="0036379F">
        <w:rPr>
          <w:rFonts w:ascii="Arial" w:hAnsi="Arial" w:cs="Arial"/>
          <w:b/>
        </w:rPr>
        <w:t xml:space="preserve"> </w:t>
      </w:r>
      <w:r w:rsidR="0036379F" w:rsidRPr="0036379F">
        <w:rPr>
          <w:rFonts w:ascii="Arial" w:hAnsi="Arial" w:cs="Arial"/>
          <w:b/>
          <w:bCs/>
        </w:rPr>
        <w:t>Úklidové služby v objektu ČRo Pardubice</w:t>
      </w:r>
      <w:r w:rsidR="0036379F" w:rsidRPr="0036379F">
        <w:rPr>
          <w:rFonts w:ascii="Arial" w:hAnsi="Arial" w:cs="Arial"/>
          <w:b/>
        </w:rPr>
        <w:t xml:space="preserve"> </w:t>
      </w:r>
      <w:r w:rsidR="00B47067" w:rsidRPr="0036379F">
        <w:rPr>
          <w:rFonts w:ascii="Arial" w:hAnsi="Arial" w:cs="Arial"/>
          <w:b/>
        </w:rPr>
        <w:t>–</w:t>
      </w:r>
      <w:r w:rsidR="00B47067">
        <w:rPr>
          <w:rFonts w:ascii="Arial" w:hAnsi="Arial" w:cs="Arial"/>
          <w:b/>
        </w:rPr>
        <w:t xml:space="preserve"> část 1</w:t>
      </w:r>
    </w:p>
    <w:p w14:paraId="24CA7ECD" w14:textId="77777777" w:rsidR="00FF74AA" w:rsidRPr="00137586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F74AA" w:rsidRPr="00137586" w14:paraId="534301C3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76F48A8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dodavateli</w:t>
            </w:r>
          </w:p>
        </w:tc>
      </w:tr>
      <w:tr w:rsidR="00603A62" w:rsidRPr="00137586" w14:paraId="3F2ED79F" w14:textId="77777777" w:rsidTr="004A7D1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CA7808A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0FAFAC9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73C3E4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EE4A78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12C7C8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86EF0B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D8D32FF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CEA1B5F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C2913A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1F46F7D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FC553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5DF10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05DC1F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965CF00" w14:textId="77777777" w:rsidR="00FF74AA" w:rsidRPr="00137586" w:rsidRDefault="00FF74AA" w:rsidP="0096383D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2FC8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424F32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E73085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3D279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68FE3A0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91A9B0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27A2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1B8393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91C66C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9F276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C67822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378E5A7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0F0CB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FF74AA" w:rsidRPr="00137586" w14:paraId="7F3DD5E6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9F9CD17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137586">
              <w:rPr>
                <w:rFonts w:ascii="Arial" w:hAnsi="Arial" w:cs="Arial"/>
                <w:b/>
                <w:sz w:val="20"/>
                <w:szCs w:val="20"/>
              </w:rPr>
              <w:t>dodavateli – 1)*</w:t>
            </w:r>
          </w:p>
        </w:tc>
      </w:tr>
      <w:tr w:rsidR="00603A62" w:rsidRPr="00137586" w14:paraId="0654271A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500B71" w14:textId="77777777" w:rsidR="00065F69" w:rsidRDefault="00065F69" w:rsidP="008159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3E42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194489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B0B6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59C8A2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6CC229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61797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E7CE4C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8618261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D3A63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35713B32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6D1C3C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E125BB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1148BD5F" w14:textId="77777777" w:rsidTr="00E6459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F8B2D9" w14:textId="77777777" w:rsidR="00FF74AA" w:rsidRPr="00137586" w:rsidRDefault="00FF74AA" w:rsidP="0008022A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="0008022A" w:rsidRPr="00137586">
              <w:rPr>
                <w:rFonts w:ascii="Arial" w:hAnsi="Arial" w:cs="Arial"/>
                <w:sz w:val="18"/>
                <w:szCs w:val="18"/>
              </w:rPr>
              <w:t>pod</w:t>
            </w:r>
            <w:r w:rsidRPr="00137586">
              <w:rPr>
                <w:rFonts w:ascii="Arial" w:hAnsi="Arial" w:cs="Arial"/>
                <w:sz w:val="18"/>
                <w:szCs w:val="18"/>
              </w:rPr>
              <w:t>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6F21CD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</w:tbl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CA20D81" w14:textId="7186114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4A4A9" w14:textId="77777777" w:rsidR="00FF47D5" w:rsidRDefault="00FF47D5" w:rsidP="001F2A39">
      <w:r>
        <w:separator/>
      </w:r>
    </w:p>
  </w:endnote>
  <w:endnote w:type="continuationSeparator" w:id="0">
    <w:p w14:paraId="2284CB4F" w14:textId="77777777" w:rsidR="00FF47D5" w:rsidRDefault="00FF47D5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F2033A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3046224B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6402DC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3A9FB" w14:textId="77777777" w:rsidR="00FF47D5" w:rsidRDefault="00FF47D5" w:rsidP="001F2A39">
      <w:r>
        <w:separator/>
      </w:r>
    </w:p>
  </w:footnote>
  <w:footnote w:type="continuationSeparator" w:id="0">
    <w:p w14:paraId="65E929BF" w14:textId="77777777" w:rsidR="00FF47D5" w:rsidRDefault="00FF47D5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EAB84" w14:textId="77777777" w:rsidR="008812EF" w:rsidRDefault="006402DC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5F04" w14:textId="77777777" w:rsidR="008812EF" w:rsidRDefault="006402DC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8"/>
  </w:num>
  <w:num w:numId="6">
    <w:abstractNumId w:val="33"/>
  </w:num>
  <w:num w:numId="7">
    <w:abstractNumId w:val="2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8"/>
  </w:num>
  <w:num w:numId="11">
    <w:abstractNumId w:val="5"/>
  </w:num>
  <w:num w:numId="12">
    <w:abstractNumId w:val="40"/>
  </w:num>
  <w:num w:numId="13">
    <w:abstractNumId w:val="21"/>
  </w:num>
  <w:num w:numId="14">
    <w:abstractNumId w:val="22"/>
  </w:num>
  <w:num w:numId="15">
    <w:abstractNumId w:val="34"/>
  </w:num>
  <w:num w:numId="16">
    <w:abstractNumId w:val="31"/>
  </w:num>
  <w:num w:numId="17">
    <w:abstractNumId w:val="27"/>
  </w:num>
  <w:num w:numId="18">
    <w:abstractNumId w:val="30"/>
  </w:num>
  <w:num w:numId="19">
    <w:abstractNumId w:val="12"/>
  </w:num>
  <w:num w:numId="20">
    <w:abstractNumId w:val="35"/>
  </w:num>
  <w:num w:numId="21">
    <w:abstractNumId w:val="11"/>
  </w:num>
  <w:num w:numId="22">
    <w:abstractNumId w:val="43"/>
  </w:num>
  <w:num w:numId="23">
    <w:abstractNumId w:val="16"/>
  </w:num>
  <w:num w:numId="24">
    <w:abstractNumId w:val="25"/>
  </w:num>
  <w:num w:numId="25">
    <w:abstractNumId w:val="42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8"/>
  </w:num>
  <w:num w:numId="29">
    <w:abstractNumId w:val="10"/>
  </w:num>
  <w:num w:numId="30">
    <w:abstractNumId w:val="15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6"/>
  </w:num>
  <w:num w:numId="34">
    <w:abstractNumId w:val="29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2"/>
  </w:num>
  <w:num w:numId="38">
    <w:abstractNumId w:val="37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2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51D8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6379F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03BC"/>
    <w:rsid w:val="004E46B0"/>
    <w:rsid w:val="004E4FAC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02DC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EB3"/>
    <w:rsid w:val="0091078B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067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3694E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47D5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41166669-2861-4344-9F0F-09623652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AA056254767449090330CF39C9295" ma:contentTypeVersion="" ma:contentTypeDescription="Vytvoří nový dokument" ma:contentTypeScope="" ma:versionID="6cfd90af3bacb07e285705959e2f8a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97E14-D298-483A-85D2-8C6D40A72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A7B0AF-8846-4161-8152-0D1FC78380CF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$ListId:dokumentyvz;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45C9AB-B78B-458F-9D1B-E9E309DA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667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/>
    </vt:vector>
  </TitlesOfParts>
  <Company>Hewlett-Packard Company</Company>
  <LinksUpToDate>false</LinksUpToDate>
  <CharactersWithSpaces>778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Pogodová Petra</dc:creator>
  <cp:lastModifiedBy>Gottová Eva</cp:lastModifiedBy>
  <cp:revision>2</cp:revision>
  <cp:lastPrinted>2016-09-22T11:26:00Z</cp:lastPrinted>
  <dcterms:created xsi:type="dcterms:W3CDTF">2019-11-14T13:51:00Z</dcterms:created>
  <dcterms:modified xsi:type="dcterms:W3CDTF">2019-11-14T13:51:00Z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0x010100344AA056254767449090330CF39C9295</vt:lpwstr>
  </property>
</Properties>
</file>