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5417F" w14:textId="55A0B423" w:rsidR="00537D07" w:rsidRDefault="00537D07" w:rsidP="00537D07">
      <w:pPr>
        <w:autoSpaceDE w:val="0"/>
        <w:autoSpaceDN w:val="0"/>
        <w:adjustRightInd w:val="0"/>
        <w:rPr>
          <w:rFonts w:cs="Arial"/>
          <w:b/>
          <w:sz w:val="28"/>
          <w:szCs w:val="28"/>
        </w:rPr>
      </w:pPr>
      <w:bookmarkStart w:id="0" w:name="_GoBack"/>
      <w:bookmarkEnd w:id="0"/>
      <w:r>
        <w:rPr>
          <w:rFonts w:cs="Arial"/>
          <w:b/>
          <w:bCs/>
          <w:noProof/>
          <w:szCs w:val="24"/>
          <w:lang w:eastAsia="cs-CZ"/>
        </w:rPr>
        <w:drawing>
          <wp:anchor distT="0" distB="0" distL="114300" distR="114300" simplePos="0" relativeHeight="251722752" behindDoc="0" locked="1" layoutInCell="1" allowOverlap="1" wp14:anchorId="112B8327" wp14:editId="4D5319E0">
            <wp:simplePos x="0" y="0"/>
            <wp:positionH relativeFrom="page">
              <wp:posOffset>677545</wp:posOffset>
            </wp:positionH>
            <wp:positionV relativeFrom="page">
              <wp:posOffset>813435</wp:posOffset>
            </wp:positionV>
            <wp:extent cx="1513205" cy="32512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0E88B8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</w:p>
    <w:p w14:paraId="73458DEA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</w:p>
    <w:p w14:paraId="081494C0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</w:p>
    <w:p w14:paraId="189B2C38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</w:p>
    <w:p w14:paraId="0B148F80" w14:textId="7E697CF8" w:rsidR="00537D07" w:rsidRPr="00DD733B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VZ</w:t>
      </w:r>
      <w:r w:rsidR="00DE163B">
        <w:rPr>
          <w:rFonts w:cs="Arial"/>
          <w:b/>
          <w:sz w:val="28"/>
          <w:szCs w:val="28"/>
        </w:rPr>
        <w:t>17</w:t>
      </w:r>
      <w:r>
        <w:rPr>
          <w:rFonts w:cs="Arial"/>
          <w:b/>
          <w:sz w:val="28"/>
          <w:szCs w:val="28"/>
        </w:rPr>
        <w:t>/2019 - p</w:t>
      </w:r>
      <w:r w:rsidRPr="00DD733B">
        <w:rPr>
          <w:rFonts w:cs="Arial"/>
          <w:b/>
          <w:sz w:val="28"/>
          <w:szCs w:val="28"/>
        </w:rPr>
        <w:t>říloha č.</w:t>
      </w:r>
      <w:r w:rsidR="00A85266">
        <w:rPr>
          <w:rFonts w:cs="Arial"/>
          <w:b/>
          <w:sz w:val="28"/>
          <w:szCs w:val="28"/>
        </w:rPr>
        <w:t xml:space="preserve"> </w:t>
      </w:r>
      <w:r w:rsidR="00DE163B">
        <w:rPr>
          <w:rFonts w:cs="Arial"/>
          <w:b/>
          <w:sz w:val="28"/>
          <w:szCs w:val="28"/>
        </w:rPr>
        <w:t>4</w:t>
      </w:r>
      <w:r w:rsidR="0072060A">
        <w:rPr>
          <w:rFonts w:cs="Arial"/>
          <w:b/>
          <w:sz w:val="28"/>
          <w:szCs w:val="28"/>
        </w:rPr>
        <w:t>.1</w:t>
      </w:r>
      <w:r w:rsidR="00DE163B">
        <w:rPr>
          <w:rFonts w:cs="Arial"/>
          <w:b/>
          <w:sz w:val="28"/>
          <w:szCs w:val="28"/>
        </w:rPr>
        <w:t xml:space="preserve"> </w:t>
      </w:r>
      <w:r w:rsidRPr="00DD733B">
        <w:rPr>
          <w:rFonts w:cs="Arial"/>
          <w:b/>
          <w:sz w:val="28"/>
          <w:szCs w:val="28"/>
        </w:rPr>
        <w:t xml:space="preserve"> – Technická </w:t>
      </w:r>
      <w:r w:rsidR="00A85266">
        <w:rPr>
          <w:rFonts w:cs="Arial"/>
          <w:b/>
          <w:sz w:val="28"/>
          <w:szCs w:val="28"/>
        </w:rPr>
        <w:t>specifikace</w:t>
      </w:r>
      <w:r w:rsidRPr="00DD733B">
        <w:rPr>
          <w:rFonts w:cs="Arial"/>
          <w:b/>
          <w:sz w:val="28"/>
          <w:szCs w:val="28"/>
        </w:rPr>
        <w:t xml:space="preserve"> </w:t>
      </w:r>
      <w:r w:rsidR="00A85266">
        <w:rPr>
          <w:rFonts w:cs="Arial"/>
          <w:b/>
          <w:sz w:val="28"/>
          <w:szCs w:val="28"/>
        </w:rPr>
        <w:t>část 1</w:t>
      </w:r>
    </w:p>
    <w:p w14:paraId="2ED1E59C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5626FC8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Cs/>
          <w:smallCaps/>
          <w:szCs w:val="24"/>
        </w:rPr>
      </w:pPr>
      <w:r w:rsidRPr="00D46634">
        <w:rPr>
          <w:rFonts w:cs="Arial"/>
          <w:bCs/>
          <w:smallCaps/>
          <w:szCs w:val="24"/>
        </w:rPr>
        <w:t>Technické řešení nábytku</w:t>
      </w:r>
    </w:p>
    <w:p w14:paraId="3D60B5E9" w14:textId="6528344C" w:rsidR="006F19D6" w:rsidRDefault="006F19D6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3FC291A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BC18C3B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B2D9FB4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0054A84B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AC8E7F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876BFDA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EAAD202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A4758F7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E2CC516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691B029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2E20069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DA88AD8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5E353B6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D0F65C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2BF6186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730D254C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A5CC9B9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4B39473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852DC3D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DD7EF8B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700D8A19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277E2C8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C43FCAE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74179E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5ED57F8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D54BDE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7053316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D859E5F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A197203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D37AC37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BD68CA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20DDBD61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75B6F14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06521B3D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6EBB7B9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BF3EF66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083408EE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F474317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7BE59EC5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308EE78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78B131A8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0CADF7C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1EC6FA3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2683A705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23AB2663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832410B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5F0CFC6" w14:textId="352F3AEF" w:rsidR="006F19D6" w:rsidRPr="007E7622" w:rsidRDefault="006F19D6" w:rsidP="006F19D6">
      <w:pPr>
        <w:autoSpaceDE w:val="0"/>
        <w:autoSpaceDN w:val="0"/>
        <w:adjustRightInd w:val="0"/>
        <w:jc w:val="both"/>
        <w:rPr>
          <w:rFonts w:cs="Arial"/>
          <w:b/>
          <w:bCs/>
          <w:szCs w:val="24"/>
        </w:rPr>
      </w:pPr>
      <w:r w:rsidRPr="00197BBE">
        <w:rPr>
          <w:rFonts w:cs="Arial"/>
          <w:szCs w:val="24"/>
        </w:rPr>
        <w:t>Zadavatel požaduj</w:t>
      </w:r>
      <w:r>
        <w:rPr>
          <w:rFonts w:cs="Arial"/>
          <w:szCs w:val="24"/>
        </w:rPr>
        <w:t>e dodání nábytku kompletovaného</w:t>
      </w:r>
      <w:r w:rsidRPr="00197BBE">
        <w:rPr>
          <w:rFonts w:cs="Arial"/>
          <w:szCs w:val="24"/>
        </w:rPr>
        <w:t xml:space="preserve"> a smontovaného ve výrobě dodavatele</w:t>
      </w:r>
      <w:r>
        <w:rPr>
          <w:rFonts w:cs="Arial"/>
          <w:szCs w:val="24"/>
        </w:rPr>
        <w:t xml:space="preserve"> nebo poddodavatele, s korpusy </w:t>
      </w:r>
      <w:r w:rsidRPr="00197BBE">
        <w:rPr>
          <w:rFonts w:cs="Arial"/>
          <w:szCs w:val="24"/>
        </w:rPr>
        <w:t>lepen</w:t>
      </w:r>
      <w:r>
        <w:rPr>
          <w:rFonts w:cs="Arial"/>
          <w:szCs w:val="24"/>
        </w:rPr>
        <w:t>ými a lisovanými na kolíky, nikoli spojovanými šrouby</w:t>
      </w:r>
      <w:r w:rsidRPr="00197BBE">
        <w:rPr>
          <w:rFonts w:cs="Arial"/>
          <w:szCs w:val="24"/>
        </w:rPr>
        <w:t xml:space="preserve">. Výjimku tvoří stoly a </w:t>
      </w:r>
      <w:r>
        <w:rPr>
          <w:rFonts w:cs="Arial"/>
          <w:szCs w:val="24"/>
        </w:rPr>
        <w:t xml:space="preserve">některé </w:t>
      </w:r>
      <w:r w:rsidRPr="00C73EEC">
        <w:rPr>
          <w:rFonts w:cs="Arial"/>
          <w:szCs w:val="24"/>
        </w:rPr>
        <w:t>atypické</w:t>
      </w:r>
      <w:r w:rsidRPr="00197BBE">
        <w:rPr>
          <w:rFonts w:cs="Arial"/>
          <w:szCs w:val="24"/>
        </w:rPr>
        <w:t xml:space="preserve"> části dodávky, které lze kompletovat v prostorách umístění nábytku nebo interiéru. Veškeré napojení na sousední stavební konstrukce je součástí dodávky volného mobiliáře.</w:t>
      </w:r>
    </w:p>
    <w:p w14:paraId="625FC43B" w14:textId="77777777" w:rsidR="006F19D6" w:rsidRPr="00197BBE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0EF7FB74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197BBE">
        <w:rPr>
          <w:rFonts w:cs="Arial"/>
          <w:szCs w:val="24"/>
        </w:rPr>
        <w:t>Volba profilů, příslušenství a kotvení musí být provedena podle platných podkladů výrobců. Materiály používané na mobiliář musí být v 1. jakosti. Není-li uvedeno jinak, spoje budou realizovány jako skryté. Technologie spojování nesmí mít dopad na vizuální stránku konstrukce.</w:t>
      </w:r>
      <w:r w:rsidRPr="00862C2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Případné viditelné </w:t>
      </w:r>
      <w:r w:rsidRPr="00197BBE">
        <w:rPr>
          <w:rFonts w:cs="Arial"/>
          <w:szCs w:val="24"/>
        </w:rPr>
        <w:t>upevňovací prvky, šrouby apod., budou z nerezové o</w:t>
      </w:r>
      <w:r>
        <w:rPr>
          <w:rFonts w:cs="Arial"/>
          <w:szCs w:val="24"/>
        </w:rPr>
        <w:t>celi nebo s kvalitní antikorozní povrchovou úpravou</w:t>
      </w:r>
      <w:r w:rsidRPr="00197BBE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 xml:space="preserve">Pro dotěsnění nábytkových prvků </w:t>
      </w:r>
      <w:r w:rsidRPr="00197BBE">
        <w:rPr>
          <w:rFonts w:cs="Arial"/>
          <w:szCs w:val="24"/>
        </w:rPr>
        <w:t>k okolním staveb</w:t>
      </w:r>
      <w:r>
        <w:rPr>
          <w:rFonts w:cs="Arial"/>
          <w:szCs w:val="24"/>
        </w:rPr>
        <w:t xml:space="preserve">ním konstrukcím mohou být po dohodě používány </w:t>
      </w:r>
      <w:r w:rsidRPr="00197BBE">
        <w:rPr>
          <w:rFonts w:cs="Arial"/>
          <w:szCs w:val="24"/>
        </w:rPr>
        <w:t>l</w:t>
      </w:r>
      <w:r>
        <w:rPr>
          <w:rFonts w:cs="Arial"/>
          <w:szCs w:val="24"/>
        </w:rPr>
        <w:t xml:space="preserve">išty event. trvale pružné tmely </w:t>
      </w:r>
      <w:r w:rsidRPr="00197BBE">
        <w:rPr>
          <w:rFonts w:cs="Arial"/>
          <w:szCs w:val="24"/>
        </w:rPr>
        <w:t>odpovídající barevnosti.</w:t>
      </w:r>
    </w:p>
    <w:p w14:paraId="5A7659D2" w14:textId="77777777" w:rsidR="006F19D6" w:rsidRPr="00197BBE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0960AE7A" w14:textId="77777777" w:rsidR="006F19D6" w:rsidRPr="007A7B75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197BBE">
        <w:rPr>
          <w:rFonts w:cs="Arial"/>
          <w:szCs w:val="24"/>
        </w:rPr>
        <w:t>Zadavatel si vyhrazuje právo prověření kvality v</w:t>
      </w:r>
      <w:r>
        <w:rPr>
          <w:rFonts w:cs="Arial"/>
          <w:szCs w:val="24"/>
        </w:rPr>
        <w:t> </w:t>
      </w:r>
      <w:r w:rsidRPr="00197BBE">
        <w:rPr>
          <w:rFonts w:cs="Arial"/>
          <w:szCs w:val="24"/>
        </w:rPr>
        <w:t>příslušné</w:t>
      </w:r>
      <w:r>
        <w:rPr>
          <w:rFonts w:cs="Arial"/>
          <w:szCs w:val="24"/>
        </w:rPr>
        <w:t xml:space="preserve"> </w:t>
      </w:r>
      <w:r>
        <w:rPr>
          <w:rFonts w:cs="Arial"/>
          <w:color w:val="000000"/>
        </w:rPr>
        <w:t>zkušebně nábytku, akreditované zkušební laboratoři</w:t>
      </w:r>
      <w:r>
        <w:rPr>
          <w:rFonts w:cs="Arial"/>
        </w:rPr>
        <w:t>, případně posouzení soudním znalcem. Nábytek musí vykazovat kvalitu zpracování odpovídající příslušným normám, zejména:</w:t>
      </w:r>
    </w:p>
    <w:p w14:paraId="5D1221FC" w14:textId="77777777" w:rsidR="006F19D6" w:rsidRPr="00157AD7" w:rsidRDefault="006F19D6" w:rsidP="008B1CAA">
      <w:pPr>
        <w:pStyle w:val="Odstavecseseznamem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00" w:beforeAutospacing="1" w:after="100" w:afterAutospacing="1" w:line="240" w:lineRule="auto"/>
        <w:contextualSpacing/>
        <w:rPr>
          <w:rFonts w:cs="Arial"/>
          <w:color w:val="000000"/>
          <w:szCs w:val="20"/>
          <w:lang w:eastAsia="cs-CZ"/>
        </w:rPr>
      </w:pPr>
      <w:r w:rsidRPr="00157AD7">
        <w:rPr>
          <w:rFonts w:cs="Arial"/>
          <w:color w:val="000000"/>
          <w:szCs w:val="20"/>
        </w:rPr>
        <w:t xml:space="preserve">ČSN EN 527-1 </w:t>
      </w:r>
      <w:r w:rsidRPr="00157AD7">
        <w:rPr>
          <w:rFonts w:cs="Arial"/>
          <w:color w:val="000000"/>
          <w:szCs w:val="20"/>
          <w:lang w:eastAsia="cs-CZ"/>
        </w:rPr>
        <w:t>Kancelářský nábytek - Pracovní stoly - Část 1: Rozměry</w:t>
      </w:r>
    </w:p>
    <w:p w14:paraId="1BAEAC12" w14:textId="77777777" w:rsidR="006F19D6" w:rsidRPr="00157AD7" w:rsidRDefault="006F19D6" w:rsidP="008B1CAA">
      <w:pPr>
        <w:pStyle w:val="Odstavecseseznamem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rPr>
          <w:rFonts w:cs="Arial"/>
          <w:color w:val="000000"/>
          <w:szCs w:val="20"/>
        </w:rPr>
      </w:pPr>
      <w:r w:rsidRPr="00157AD7">
        <w:rPr>
          <w:rFonts w:cs="Arial"/>
          <w:color w:val="000000"/>
          <w:szCs w:val="20"/>
        </w:rPr>
        <w:t>ČSN EN 527-2 Kancelářský nábytek - Pracovní stoly a desky - Část 2 Mechanické bezpečnostní požadavky</w:t>
      </w:r>
    </w:p>
    <w:p w14:paraId="170BFB1E" w14:textId="1F8B86DE" w:rsidR="006F19D6" w:rsidRDefault="006F19D6" w:rsidP="008B1CAA">
      <w:pPr>
        <w:pStyle w:val="Odstavecseseznamem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rPr>
          <w:rFonts w:cs="Arial"/>
          <w:color w:val="000000"/>
          <w:szCs w:val="20"/>
        </w:rPr>
      </w:pPr>
      <w:r w:rsidRPr="00157AD7">
        <w:rPr>
          <w:rFonts w:cs="Arial"/>
          <w:color w:val="000000"/>
          <w:szCs w:val="20"/>
        </w:rPr>
        <w:t>ČSN EN 14073-2 Kancelářský nábytek - Úložný nábytek - Část 2 Bezpečnostní požadavky</w:t>
      </w:r>
    </w:p>
    <w:p w14:paraId="50C3270C" w14:textId="13728BE5" w:rsidR="007D024A" w:rsidRPr="007D024A" w:rsidRDefault="007D024A" w:rsidP="007D024A">
      <w:pPr>
        <w:pStyle w:val="Odstavecseseznamem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rPr>
          <w:rFonts w:cs="Arial"/>
          <w:color w:val="000000"/>
          <w:szCs w:val="20"/>
        </w:rPr>
      </w:pPr>
      <w:r w:rsidRPr="007D024A">
        <w:rPr>
          <w:rFonts w:cs="Arial"/>
          <w:szCs w:val="20"/>
        </w:rPr>
        <w:t>ČSN EN 14073-3 Kancelářský nábytek - Úložný nábytek Část 3: Metody zkoušení pro stanovení stability a pevnosti konstrukce</w:t>
      </w:r>
    </w:p>
    <w:p w14:paraId="41AD79CD" w14:textId="34AAE1E1" w:rsidR="006F19D6" w:rsidRPr="007D024A" w:rsidRDefault="006F19D6" w:rsidP="007D024A">
      <w:pPr>
        <w:pStyle w:val="Odstavecseseznamem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rPr>
          <w:rFonts w:cs="Arial"/>
          <w:szCs w:val="20"/>
        </w:rPr>
      </w:pPr>
      <w:r w:rsidRPr="007D024A">
        <w:rPr>
          <w:rFonts w:cs="Arial"/>
          <w:color w:val="000000"/>
          <w:szCs w:val="20"/>
        </w:rPr>
        <w:t>ČSN EN 14074 Kancelářský nábytek - Stoly, pracovní desky a úložný nábytek - Metody zkoušení pro stanovení pevnosti a odolnosti pohyblivých částí</w:t>
      </w:r>
    </w:p>
    <w:p w14:paraId="37268763" w14:textId="77777777" w:rsidR="006F19D6" w:rsidRPr="00157AD7" w:rsidRDefault="006F19D6" w:rsidP="008B1CAA">
      <w:pPr>
        <w:pStyle w:val="Odstavecseseznamem"/>
        <w:numPr>
          <w:ilvl w:val="0"/>
          <w:numId w:val="5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rPr>
          <w:rFonts w:cs="Arial"/>
          <w:color w:val="000000"/>
          <w:szCs w:val="20"/>
        </w:rPr>
      </w:pPr>
      <w:r w:rsidRPr="00157AD7">
        <w:rPr>
          <w:rFonts w:cs="Arial"/>
          <w:color w:val="000000"/>
          <w:szCs w:val="20"/>
        </w:rPr>
        <w:t>ČSN EN 16121 Nebytový úložný nábytek - Požadavky na bezpečnost, pevnost, trvanlivost a stabilitu</w:t>
      </w:r>
    </w:p>
    <w:p w14:paraId="5C24B99B" w14:textId="77777777" w:rsidR="006F19D6" w:rsidRPr="00157AD7" w:rsidRDefault="006F19D6" w:rsidP="008B1CAA">
      <w:pPr>
        <w:pStyle w:val="Nadpis1"/>
        <w:numPr>
          <w:ilvl w:val="0"/>
          <w:numId w:val="51"/>
        </w:numPr>
        <w:rPr>
          <w:rFonts w:ascii="Arial" w:eastAsia="Times New Roman" w:hAnsi="Arial" w:cs="Arial"/>
          <w:b w:val="0"/>
          <w:bCs w:val="0"/>
          <w:color w:val="000000"/>
          <w:sz w:val="20"/>
          <w:szCs w:val="20"/>
        </w:rPr>
      </w:pPr>
      <w:r w:rsidRPr="00157AD7">
        <w:rPr>
          <w:rFonts w:ascii="Arial" w:eastAsia="Times New Roman" w:hAnsi="Arial" w:cs="Arial"/>
          <w:b w:val="0"/>
          <w:bCs w:val="0"/>
          <w:color w:val="000000"/>
          <w:sz w:val="20"/>
          <w:szCs w:val="20"/>
        </w:rPr>
        <w:t>ČSN 91 0001 Dřevěný nábytek - Technické požadavky</w:t>
      </w:r>
    </w:p>
    <w:p w14:paraId="07F14495" w14:textId="1319D6A9" w:rsidR="006F19D6" w:rsidRPr="00157AD7" w:rsidRDefault="006F19D6" w:rsidP="008B1CAA">
      <w:pPr>
        <w:pStyle w:val="Nadpis1"/>
        <w:numPr>
          <w:ilvl w:val="0"/>
          <w:numId w:val="51"/>
        </w:numPr>
        <w:rPr>
          <w:rFonts w:ascii="Arial" w:eastAsia="Times New Roman" w:hAnsi="Arial" w:cs="Arial"/>
          <w:b w:val="0"/>
          <w:bCs w:val="0"/>
          <w:color w:val="000000"/>
          <w:sz w:val="20"/>
          <w:szCs w:val="20"/>
        </w:rPr>
      </w:pPr>
      <w:r w:rsidRPr="00157AD7">
        <w:rPr>
          <w:rFonts w:ascii="Arial" w:eastAsia="Times New Roman" w:hAnsi="Arial" w:cs="Arial"/>
          <w:b w:val="0"/>
          <w:bCs w:val="0"/>
          <w:color w:val="000000"/>
          <w:sz w:val="20"/>
          <w:szCs w:val="20"/>
        </w:rPr>
        <w:t>SN 91 0100 Nábytek - Bezpečnostní požadavky</w:t>
      </w:r>
    </w:p>
    <w:p w14:paraId="4DE0B05D" w14:textId="7BD9F5E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728C35E6" w14:textId="77777777" w:rsidR="00D22687" w:rsidRDefault="00D22687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3FDACE61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Není-li uvedeno jinak, korpusy skříní, regálů, kontejnerů a </w:t>
      </w:r>
      <w:r w:rsidRPr="00C73EEC">
        <w:rPr>
          <w:rFonts w:cs="Arial"/>
          <w:szCs w:val="24"/>
        </w:rPr>
        <w:t>atypických</w:t>
      </w:r>
      <w:r>
        <w:rPr>
          <w:rFonts w:cs="Arial"/>
          <w:szCs w:val="24"/>
        </w:rPr>
        <w:t xml:space="preserve"> prvků jakož i pevné či stavitelné police, plné dveře atd. budou zhotoveny z LTD desky tloušťky 18 až 22 mm, resp. </w:t>
      </w:r>
      <w:r w:rsidRPr="00CB0E70">
        <w:rPr>
          <w:rFonts w:cs="Arial"/>
          <w:szCs w:val="24"/>
        </w:rPr>
        <w:t>6</w:t>
      </w:r>
      <w:r>
        <w:rPr>
          <w:rFonts w:cs="Arial"/>
          <w:szCs w:val="24"/>
        </w:rPr>
        <w:t xml:space="preserve"> až 10 mm v případě pohledových zad zásadně fixovaných v drážce, s využitím ABS hrany min. tloušťky 1 mm u všech viditelných hran. Stolové desky a topy skříní, kontejnerů a části dalšího úložného nábytku budou zhotoveny z LTD desky o tloušťce 25 mm s využitím ABS hran min. 2 mm. </w:t>
      </w:r>
      <w:r w:rsidRPr="007A7B75">
        <w:rPr>
          <w:rFonts w:cs="Arial"/>
          <w:szCs w:val="24"/>
        </w:rPr>
        <w:t xml:space="preserve">Topy (horní víka korpusů) </w:t>
      </w:r>
      <w:r>
        <w:rPr>
          <w:noProof/>
          <w:lang w:eastAsia="cs-CZ"/>
        </w:rPr>
        <w:drawing>
          <wp:anchor distT="0" distB="0" distL="114300" distR="114300" simplePos="0" relativeHeight="251678720" behindDoc="1" locked="0" layoutInCell="1" allowOverlap="1" wp14:anchorId="083BA775" wp14:editId="7393DFA2">
            <wp:simplePos x="0" y="0"/>
            <wp:positionH relativeFrom="column">
              <wp:posOffset>-53975</wp:posOffset>
            </wp:positionH>
            <wp:positionV relativeFrom="paragraph">
              <wp:posOffset>595630</wp:posOffset>
            </wp:positionV>
            <wp:extent cx="1161415" cy="1240155"/>
            <wp:effectExtent l="0" t="0" r="635" b="0"/>
            <wp:wrapTight wrapText="bothSides">
              <wp:wrapPolygon edited="0">
                <wp:start x="0" y="0"/>
                <wp:lineTo x="0" y="21235"/>
                <wp:lineTo x="21258" y="21235"/>
                <wp:lineTo x="21258" y="0"/>
                <wp:lineTo x="0" y="0"/>
              </wp:wrapPolygon>
            </wp:wrapTight>
            <wp:docPr id="24" name="Obrázek 24" descr="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o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7B75">
        <w:rPr>
          <w:rFonts w:cs="Arial"/>
          <w:szCs w:val="24"/>
        </w:rPr>
        <w:t>standardních skříní, kontejnerů a dalších nábytkových prvků, v jejichž popisech je to výslovn</w:t>
      </w:r>
      <w:r>
        <w:rPr>
          <w:rFonts w:cs="Arial"/>
          <w:szCs w:val="24"/>
        </w:rPr>
        <w:t xml:space="preserve">ě uvedeno, budou provedeny jako naložené, </w:t>
      </w:r>
      <w:r w:rsidRPr="007A7B75">
        <w:rPr>
          <w:rFonts w:cs="Arial"/>
          <w:szCs w:val="24"/>
        </w:rPr>
        <w:t>tzn.</w:t>
      </w:r>
      <w:r>
        <w:rPr>
          <w:rFonts w:cs="Arial"/>
          <w:szCs w:val="24"/>
        </w:rPr>
        <w:t xml:space="preserve"> </w:t>
      </w:r>
      <w:r w:rsidRPr="007A7B75">
        <w:rPr>
          <w:rFonts w:cs="Arial"/>
          <w:szCs w:val="24"/>
        </w:rPr>
        <w:t xml:space="preserve">budou z čelní strany přesahovat boky korpusů nad dvířky nebo čely zásuvek a to o tloušťku k jejich výrobě použitého LTD materiálu (viz obr.). </w:t>
      </w:r>
      <w:r w:rsidRPr="00197BBE">
        <w:rPr>
          <w:rFonts w:cs="Arial"/>
          <w:szCs w:val="24"/>
        </w:rPr>
        <w:t>Rozhraní mezi plochou a hranou nesmí vykazovat nerovnosti, viditelné lepidlo či známky zatrhání</w:t>
      </w:r>
      <w:r>
        <w:rPr>
          <w:rFonts w:cs="Arial"/>
          <w:szCs w:val="24"/>
        </w:rPr>
        <w:t>. N</w:t>
      </w:r>
      <w:r w:rsidRPr="00197BBE">
        <w:rPr>
          <w:rFonts w:cs="Arial"/>
          <w:szCs w:val="24"/>
        </w:rPr>
        <w:t xml:space="preserve">a vnějších plochách </w:t>
      </w:r>
      <w:r>
        <w:rPr>
          <w:rFonts w:cs="Arial"/>
          <w:szCs w:val="24"/>
        </w:rPr>
        <w:t xml:space="preserve">korpusů </w:t>
      </w:r>
      <w:r w:rsidRPr="00197BBE">
        <w:rPr>
          <w:rFonts w:cs="Arial"/>
          <w:szCs w:val="24"/>
        </w:rPr>
        <w:t>skřín</w:t>
      </w:r>
      <w:r>
        <w:rPr>
          <w:rFonts w:cs="Arial"/>
          <w:szCs w:val="24"/>
        </w:rPr>
        <w:t>í, polic apod.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nebudou</w:t>
      </w:r>
      <w:r w:rsidRPr="00197BBE">
        <w:rPr>
          <w:rFonts w:cs="Arial"/>
          <w:szCs w:val="24"/>
        </w:rPr>
        <w:t xml:space="preserve"> viditelné spojovací prvky a záslepky</w:t>
      </w:r>
      <w:r>
        <w:rPr>
          <w:rFonts w:cs="Arial"/>
          <w:szCs w:val="24"/>
        </w:rPr>
        <w:t>.</w:t>
      </w:r>
    </w:p>
    <w:p w14:paraId="482C3CF9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>
        <w:rPr>
          <w:rFonts w:cs="Arial"/>
          <w:szCs w:val="24"/>
        </w:rPr>
        <w:t>Pro zvýšení odolnosti proti vlhku a přímého působení vody zadavatel požaduje u nábytku lepení ABS hran PUR lepidlem.</w:t>
      </w:r>
    </w:p>
    <w:p w14:paraId="642BFF36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23350C82" w14:textId="77777777" w:rsidR="007D024A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103FED">
        <w:rPr>
          <w:rFonts w:cs="Arial"/>
          <w:szCs w:val="24"/>
        </w:rPr>
        <w:t xml:space="preserve">Dezén LTD desek bude u standardních i atypických nábytkových prvků </w:t>
      </w:r>
      <w:r>
        <w:rPr>
          <w:rFonts w:cs="Arial"/>
          <w:szCs w:val="24"/>
        </w:rPr>
        <w:t>stejný</w:t>
      </w:r>
      <w:r w:rsidRPr="00103FED">
        <w:rPr>
          <w:rFonts w:cs="Arial"/>
          <w:szCs w:val="24"/>
        </w:rPr>
        <w:t xml:space="preserve"> </w:t>
      </w:r>
      <w:r w:rsidRPr="00B554D8">
        <w:rPr>
          <w:rFonts w:cs="Arial"/>
          <w:szCs w:val="24"/>
        </w:rPr>
        <w:t xml:space="preserve">nebo </w:t>
      </w:r>
      <w:r>
        <w:rPr>
          <w:rFonts w:cs="Arial"/>
          <w:szCs w:val="24"/>
        </w:rPr>
        <w:t>obdobný stávajícím dezénům uvedeným níže.</w:t>
      </w:r>
      <w:r w:rsidRPr="00B554D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V takovém případě platí podmínka, že obdobný dezén v jednotlivých objektech připravované instalace musí být pro </w:t>
      </w:r>
      <w:r w:rsidRPr="00B554D8">
        <w:rPr>
          <w:rFonts w:cs="Arial"/>
          <w:szCs w:val="24"/>
        </w:rPr>
        <w:t>běžn</w:t>
      </w:r>
      <w:r>
        <w:rPr>
          <w:rFonts w:cs="Arial"/>
          <w:szCs w:val="24"/>
        </w:rPr>
        <w:t xml:space="preserve">ého </w:t>
      </w:r>
      <w:r w:rsidRPr="00B554D8">
        <w:rPr>
          <w:rFonts w:cs="Arial"/>
          <w:szCs w:val="24"/>
        </w:rPr>
        <w:t>uživatel</w:t>
      </w:r>
      <w:r>
        <w:rPr>
          <w:rFonts w:cs="Arial"/>
          <w:szCs w:val="24"/>
        </w:rPr>
        <w:t>e</w:t>
      </w:r>
      <w:r w:rsidRPr="00B554D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od</w:t>
      </w:r>
      <w:r w:rsidRPr="00B554D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stávajících dezénů</w:t>
      </w:r>
      <w:r w:rsidRPr="00B554D8">
        <w:rPr>
          <w:rFonts w:cs="Arial"/>
          <w:szCs w:val="24"/>
        </w:rPr>
        <w:t xml:space="preserve"> běžným okem jen velice těžko rozeznateln</w:t>
      </w:r>
      <w:r>
        <w:rPr>
          <w:rFonts w:cs="Arial"/>
          <w:szCs w:val="24"/>
        </w:rPr>
        <w:t>ý, a to z důvodu souladu dokoupeného nábytku se stávajícím vybavením.</w:t>
      </w:r>
      <w:r w:rsidRPr="00103FED">
        <w:rPr>
          <w:rFonts w:cs="Arial"/>
          <w:szCs w:val="24"/>
        </w:rPr>
        <w:t xml:space="preserve"> </w:t>
      </w:r>
    </w:p>
    <w:p w14:paraId="604B05D6" w14:textId="77777777" w:rsidR="007D024A" w:rsidRDefault="007D024A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6007F99D" w14:textId="77777777" w:rsidR="007D024A" w:rsidRDefault="007D024A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72E9E86D" w14:textId="77777777" w:rsidR="007D024A" w:rsidRDefault="007D024A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4E4FD69A" w14:textId="77777777" w:rsidR="007D024A" w:rsidRDefault="007D024A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06EAA3E5" w14:textId="12868959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103FED">
        <w:rPr>
          <w:rFonts w:cs="Arial"/>
          <w:szCs w:val="24"/>
        </w:rPr>
        <w:lastRenderedPageBreak/>
        <w:t>Specifikace jednotlivých provedení:</w:t>
      </w:r>
    </w:p>
    <w:p w14:paraId="729E4388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3C91B337" w14:textId="7CD062BF" w:rsidR="006F19D6" w:rsidRDefault="00E1512D" w:rsidP="008B1CAA">
      <w:pPr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dezén v provedení</w:t>
      </w:r>
      <w:r w:rsidR="006F19D6" w:rsidRPr="00E1512D">
        <w:rPr>
          <w:rFonts w:cs="Arial"/>
          <w:b/>
          <w:szCs w:val="24"/>
        </w:rPr>
        <w:t xml:space="preserve"> maximálně odpovídající stávajícímu mobiliáři v dezénu EGGER H</w:t>
      </w:r>
      <w:r w:rsidR="002A1385" w:rsidRPr="00E1512D">
        <w:rPr>
          <w:rFonts w:cs="Arial"/>
          <w:b/>
          <w:szCs w:val="24"/>
        </w:rPr>
        <w:t>1277 ST9</w:t>
      </w:r>
      <w:r w:rsidR="00921336">
        <w:rPr>
          <w:rFonts w:cs="Arial"/>
          <w:b/>
          <w:szCs w:val="24"/>
        </w:rPr>
        <w:t xml:space="preserve"> (Akácie Lakeland světlá). </w:t>
      </w:r>
      <w:r w:rsidR="006F19D6" w:rsidRPr="007A7B75">
        <w:rPr>
          <w:rFonts w:cs="Arial"/>
          <w:szCs w:val="24"/>
        </w:rPr>
        <w:t>Při pochybnostech o celkové podobě dezénu si zadavatel vyhrazuje právo vyzvat uchazeče k předložení vzor</w:t>
      </w:r>
      <w:r w:rsidR="006F19D6">
        <w:rPr>
          <w:rFonts w:cs="Arial"/>
          <w:szCs w:val="24"/>
        </w:rPr>
        <w:t xml:space="preserve">ku dezénu </w:t>
      </w:r>
      <w:r w:rsidR="006F19D6" w:rsidRPr="007A7B75">
        <w:rPr>
          <w:rFonts w:cs="Arial"/>
          <w:szCs w:val="24"/>
        </w:rPr>
        <w:t xml:space="preserve">o větším rozměru. Výjimkou jsou pouze samostatné nábytkové odinstalovatelné </w:t>
      </w:r>
      <w:r w:rsidR="006F19D6">
        <w:rPr>
          <w:rFonts w:cs="Arial"/>
          <w:szCs w:val="24"/>
        </w:rPr>
        <w:t xml:space="preserve">sokly z LTD desky tloušťky 18 až 22 mm </w:t>
      </w:r>
      <w:r w:rsidR="006F19D6" w:rsidRPr="00944C14">
        <w:rPr>
          <w:rFonts w:cs="Arial"/>
          <w:b/>
          <w:szCs w:val="24"/>
        </w:rPr>
        <w:t>šedé barvy</w:t>
      </w:r>
      <w:r w:rsidR="006F19D6">
        <w:rPr>
          <w:rFonts w:cs="Arial"/>
          <w:szCs w:val="24"/>
        </w:rPr>
        <w:t>. Výška soklu se předpokládá 70 mm.</w:t>
      </w:r>
    </w:p>
    <w:p w14:paraId="3C9513BB" w14:textId="77777777" w:rsidR="006F19D6" w:rsidRDefault="006F19D6" w:rsidP="006F19D6">
      <w:pPr>
        <w:autoSpaceDE w:val="0"/>
        <w:autoSpaceDN w:val="0"/>
        <w:adjustRightInd w:val="0"/>
        <w:ind w:left="720"/>
        <w:jc w:val="both"/>
        <w:rPr>
          <w:rFonts w:cs="Arial"/>
          <w:szCs w:val="24"/>
        </w:rPr>
      </w:pPr>
    </w:p>
    <w:p w14:paraId="3E22C31A" w14:textId="60C61A0D" w:rsidR="006F19D6" w:rsidRDefault="00E1512D" w:rsidP="008B1CAA">
      <w:pPr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dezén v provedení olše</w:t>
      </w:r>
      <w:r w:rsidR="006F19D6">
        <w:rPr>
          <w:rFonts w:cs="Arial"/>
          <w:b/>
          <w:szCs w:val="24"/>
        </w:rPr>
        <w:t xml:space="preserve"> </w:t>
      </w:r>
      <w:r w:rsidR="006F19D6" w:rsidRPr="00E1512D">
        <w:rPr>
          <w:rFonts w:cs="Arial"/>
          <w:b/>
          <w:szCs w:val="24"/>
        </w:rPr>
        <w:t>maximálně odpovídající stávajícímu mobiliáři v dezénu EGGER H1502 ST15 (olše)</w:t>
      </w:r>
      <w:r w:rsidR="006F19D6">
        <w:rPr>
          <w:rFonts w:cs="Arial"/>
          <w:szCs w:val="24"/>
        </w:rPr>
        <w:t>.</w:t>
      </w:r>
      <w:r w:rsidR="006F19D6" w:rsidRPr="00ED7B53">
        <w:rPr>
          <w:rFonts w:cs="Arial"/>
          <w:szCs w:val="24"/>
        </w:rPr>
        <w:t xml:space="preserve"> </w:t>
      </w:r>
      <w:r w:rsidR="006F19D6" w:rsidRPr="007A7B75">
        <w:rPr>
          <w:rFonts w:cs="Arial"/>
          <w:szCs w:val="24"/>
        </w:rPr>
        <w:t>Při pochybnostech o celkové podobě dezénu si zadavatel vyhrazuje právo vyzvat uchazeče k předložení vzor</w:t>
      </w:r>
      <w:r w:rsidR="006F19D6">
        <w:rPr>
          <w:rFonts w:cs="Arial"/>
          <w:szCs w:val="24"/>
        </w:rPr>
        <w:t xml:space="preserve">ku dezénu </w:t>
      </w:r>
      <w:r w:rsidR="006F19D6" w:rsidRPr="007A7B75">
        <w:rPr>
          <w:rFonts w:cs="Arial"/>
          <w:szCs w:val="24"/>
        </w:rPr>
        <w:t xml:space="preserve">o větším rozměru. Výjimkou jsou pouze samostatné nábytkové odinstalovatelné </w:t>
      </w:r>
      <w:r w:rsidR="006F19D6">
        <w:rPr>
          <w:rFonts w:cs="Arial"/>
          <w:szCs w:val="24"/>
        </w:rPr>
        <w:t xml:space="preserve">sokly z LTD desky tloušťky 18 až 22 mm </w:t>
      </w:r>
      <w:r w:rsidR="006F19D6">
        <w:rPr>
          <w:rFonts w:cs="Arial"/>
          <w:b/>
          <w:szCs w:val="24"/>
        </w:rPr>
        <w:t>černé</w:t>
      </w:r>
      <w:r w:rsidR="006F19D6" w:rsidRPr="00944C14">
        <w:rPr>
          <w:rFonts w:cs="Arial"/>
          <w:b/>
          <w:szCs w:val="24"/>
        </w:rPr>
        <w:t xml:space="preserve"> barvy</w:t>
      </w:r>
      <w:r w:rsidR="006F19D6">
        <w:rPr>
          <w:rFonts w:cs="Arial"/>
          <w:szCs w:val="24"/>
        </w:rPr>
        <w:t>. Výška soklu se předpokládá 70 mm.</w:t>
      </w:r>
    </w:p>
    <w:p w14:paraId="56A391F0" w14:textId="77777777" w:rsidR="006F19D6" w:rsidRDefault="006F19D6" w:rsidP="006F19D6">
      <w:pPr>
        <w:autoSpaceDE w:val="0"/>
        <w:autoSpaceDN w:val="0"/>
        <w:adjustRightInd w:val="0"/>
        <w:ind w:left="720"/>
        <w:jc w:val="both"/>
        <w:rPr>
          <w:rFonts w:cs="Arial"/>
          <w:szCs w:val="24"/>
        </w:rPr>
      </w:pPr>
    </w:p>
    <w:p w14:paraId="5C2287B1" w14:textId="09477685" w:rsidR="006F19D6" w:rsidRPr="005A758C" w:rsidRDefault="006F19D6" w:rsidP="008B1CAA">
      <w:pPr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</w:rPr>
      </w:pPr>
      <w:r w:rsidRPr="003530B2">
        <w:rPr>
          <w:rFonts w:cs="Arial"/>
          <w:color w:val="000000"/>
          <w:szCs w:val="24"/>
        </w:rPr>
        <w:t>V</w:t>
      </w:r>
      <w:r>
        <w:rPr>
          <w:rFonts w:cs="Arial"/>
          <w:color w:val="000000"/>
        </w:rPr>
        <w:t xml:space="preserve"> případě, že po uzavření rámcové dohody dojde v době trvání zakázky k ukončení výroby dodávaného dezénu </w:t>
      </w:r>
      <w:r w:rsidRPr="003530B2">
        <w:rPr>
          <w:rFonts w:cs="Arial"/>
        </w:rPr>
        <w:t xml:space="preserve">resp. jeho dostupnosti </w:t>
      </w:r>
      <w:r>
        <w:rPr>
          <w:rFonts w:cs="Arial"/>
          <w:color w:val="000000"/>
        </w:rPr>
        <w:t>a to i v rámci tzv. průmyslové kolekce výrobce, předloží dodavatel nový vzorkovník dezénů, z kterého bude vybrán odstín maximálně podobný výše uvedeným dezénům</w:t>
      </w:r>
      <w:r w:rsidR="002A1385">
        <w:rPr>
          <w:rFonts w:cs="Arial"/>
          <w:color w:val="000000"/>
        </w:rPr>
        <w:t xml:space="preserve">. </w:t>
      </w:r>
      <w:r>
        <w:rPr>
          <w:rFonts w:cs="Arial"/>
          <w:color w:val="000000"/>
        </w:rPr>
        <w:t xml:space="preserve">Případná změna dezénu nebude mít vliv na cenu nábytku, která bude uvedena v tabulce pro výpočet nabídkové ceny (příloha </w:t>
      </w:r>
      <w:r w:rsidRPr="00537D07">
        <w:rPr>
          <w:rFonts w:cs="Arial"/>
          <w:color w:val="000000"/>
        </w:rPr>
        <w:t xml:space="preserve">č. </w:t>
      </w:r>
      <w:r w:rsidR="00D22687">
        <w:rPr>
          <w:rFonts w:cs="Arial"/>
          <w:color w:val="000000"/>
        </w:rPr>
        <w:t>3.1</w:t>
      </w:r>
      <w:r>
        <w:rPr>
          <w:rFonts w:cs="Arial"/>
          <w:color w:val="000000"/>
        </w:rPr>
        <w:t>).</w:t>
      </w:r>
    </w:p>
    <w:p w14:paraId="4AE28D81" w14:textId="77777777" w:rsidR="002A1385" w:rsidRDefault="002A1385" w:rsidP="005A758C">
      <w:pPr>
        <w:pStyle w:val="Odstavecseseznamem"/>
        <w:rPr>
          <w:rFonts w:cs="Arial"/>
          <w:szCs w:val="24"/>
        </w:rPr>
      </w:pPr>
    </w:p>
    <w:p w14:paraId="33BC7388" w14:textId="77777777" w:rsidR="006F19D6" w:rsidRPr="00ED7B53" w:rsidRDefault="006F19D6" w:rsidP="008B1CAA">
      <w:pPr>
        <w:numPr>
          <w:ilvl w:val="0"/>
          <w:numId w:val="4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</w:rPr>
      </w:pPr>
      <w:r w:rsidRPr="00ED7B53">
        <w:rPr>
          <w:rFonts w:cs="Arial"/>
          <w:szCs w:val="24"/>
        </w:rPr>
        <w:t xml:space="preserve">Současně bude dodavatel garantovat dodávky kancelářského nábytku </w:t>
      </w:r>
      <w:r w:rsidRPr="005A758C">
        <w:rPr>
          <w:rFonts w:cs="Arial"/>
          <w:b/>
          <w:szCs w:val="24"/>
        </w:rPr>
        <w:t>v minimálně třech dalších dezénech a barevných dekorech.</w:t>
      </w:r>
      <w:r w:rsidRPr="00ED7B53">
        <w:rPr>
          <w:rFonts w:cs="Arial"/>
          <w:szCs w:val="24"/>
        </w:rPr>
        <w:t xml:space="preserve"> Tyto předloží dodavatel v rámci vzorkovníku barev předkládaného společně s přesně specifikovanými ukázkami nábytku v rámci splnění technických kvalifikačních předpokladů uvedených v zadávací dokumentaci.</w:t>
      </w:r>
    </w:p>
    <w:p w14:paraId="5FA90744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728893E4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8A15C2">
        <w:rPr>
          <w:rFonts w:cs="Arial"/>
          <w:szCs w:val="24"/>
        </w:rPr>
        <w:t xml:space="preserve">Vykáže-li interiérový prvek smrštění, zkroucení, zborcení více než 0,5 mm ve spojích nebo jiný defekt před uplynutím záruční doby (doby odpovědnosti za vady), bude konstrukce demontována a nová bude zabudována na její místo spolu s dalšími prvky, pokud budou dotčeny, a to na náklady </w:t>
      </w:r>
      <w:r>
        <w:rPr>
          <w:rFonts w:cs="Arial"/>
          <w:szCs w:val="24"/>
        </w:rPr>
        <w:t>dodavatele</w:t>
      </w:r>
      <w:r w:rsidRPr="008A15C2">
        <w:rPr>
          <w:rFonts w:cs="Arial"/>
          <w:szCs w:val="24"/>
        </w:rPr>
        <w:t>.</w:t>
      </w:r>
    </w:p>
    <w:p w14:paraId="7C9E8A02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69217C6A" w14:textId="74274E37" w:rsidR="006F19D6" w:rsidRPr="004D59D1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9744" behindDoc="1" locked="0" layoutInCell="1" allowOverlap="1" wp14:anchorId="0AF74988" wp14:editId="4BCCADAA">
            <wp:simplePos x="0" y="0"/>
            <wp:positionH relativeFrom="column">
              <wp:posOffset>-53975</wp:posOffset>
            </wp:positionH>
            <wp:positionV relativeFrom="paragraph">
              <wp:posOffset>259080</wp:posOffset>
            </wp:positionV>
            <wp:extent cx="127635" cy="754380"/>
            <wp:effectExtent l="0" t="0" r="5715" b="7620"/>
            <wp:wrapTight wrapText="bothSides">
              <wp:wrapPolygon edited="0">
                <wp:start x="0" y="0"/>
                <wp:lineTo x="0" y="21273"/>
                <wp:lineTo x="19343" y="21273"/>
                <wp:lineTo x="19343" y="0"/>
                <wp:lineTo x="0" y="0"/>
              </wp:wrapPolygon>
            </wp:wrapTight>
            <wp:docPr id="23" name="Obrázek 23" descr="uch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chy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>Na veškeré nábytkové kování se požaduje záruka min. 1</w:t>
      </w:r>
      <w:r w:rsidR="00954D80">
        <w:rPr>
          <w:rFonts w:cs="Arial"/>
          <w:szCs w:val="24"/>
        </w:rPr>
        <w:t>2</w:t>
      </w:r>
      <w:r>
        <w:rPr>
          <w:rFonts w:cs="Arial"/>
          <w:szCs w:val="24"/>
        </w:rPr>
        <w:t xml:space="preserve">0 </w:t>
      </w:r>
      <w:r w:rsidR="00954D80">
        <w:rPr>
          <w:rFonts w:cs="Arial"/>
          <w:szCs w:val="24"/>
        </w:rPr>
        <w:t>měsíců</w:t>
      </w:r>
      <w:r>
        <w:rPr>
          <w:rFonts w:cs="Arial"/>
          <w:szCs w:val="24"/>
        </w:rPr>
        <w:t>. Zámky budou v systému jednotného generálního klíče. Dveře skříní a čela šuplíků budou osazeny jednotnými kovovými úchytkami</w:t>
      </w:r>
      <w:r w:rsidRPr="007776FC">
        <w:rPr>
          <w:rFonts w:cs="Arial"/>
          <w:szCs w:val="24"/>
        </w:rPr>
        <w:t xml:space="preserve"> –</w:t>
      </w:r>
      <w:r>
        <w:rPr>
          <w:rFonts w:cs="Arial"/>
          <w:szCs w:val="24"/>
        </w:rPr>
        <w:t xml:space="preserve"> povrchová </w:t>
      </w:r>
      <w:r w:rsidRPr="007776FC">
        <w:rPr>
          <w:rFonts w:cs="Arial"/>
          <w:szCs w:val="24"/>
        </w:rPr>
        <w:t>úprava elox, prášková barva, popř.</w:t>
      </w:r>
      <w:r>
        <w:rPr>
          <w:rFonts w:cs="Arial"/>
          <w:szCs w:val="24"/>
        </w:rPr>
        <w:t xml:space="preserve"> </w:t>
      </w:r>
      <w:r w:rsidRPr="007776FC">
        <w:rPr>
          <w:rFonts w:cs="Arial"/>
          <w:szCs w:val="24"/>
        </w:rPr>
        <w:t>kartáčovaná</w:t>
      </w:r>
      <w:r>
        <w:rPr>
          <w:rFonts w:cs="Arial"/>
          <w:szCs w:val="24"/>
        </w:rPr>
        <w:t xml:space="preserve"> </w:t>
      </w:r>
      <w:r w:rsidRPr="007776FC">
        <w:rPr>
          <w:rFonts w:cs="Arial"/>
          <w:szCs w:val="24"/>
        </w:rPr>
        <w:t>nerez</w:t>
      </w:r>
      <w:r>
        <w:rPr>
          <w:rFonts w:cs="Arial"/>
          <w:szCs w:val="24"/>
        </w:rPr>
        <w:t>. Jednotná kovová úchytka se požaduje ve tvaru kruhové výseče (viz obr.) s kruhovým nebo elipsovým průřezem a roztečí 120 až 150 mm.</w:t>
      </w:r>
    </w:p>
    <w:p w14:paraId="44AEDAEE" w14:textId="77777777" w:rsidR="006F19D6" w:rsidRPr="004D59D1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0311AFEF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>
        <w:rPr>
          <w:rFonts w:cs="Arial"/>
          <w:szCs w:val="24"/>
        </w:rPr>
        <w:t>Stolová podnoží</w:t>
      </w:r>
      <w:r w:rsidRPr="007A7B75">
        <w:rPr>
          <w:rFonts w:cs="Arial"/>
          <w:szCs w:val="24"/>
        </w:rPr>
        <w:t>, která se požadují zásadně s rámovou konstrukcí, a další</w:t>
      </w:r>
      <w:r>
        <w:rPr>
          <w:rFonts w:cs="Arial"/>
          <w:szCs w:val="24"/>
        </w:rPr>
        <w:t xml:space="preserve"> kovové konstrukční prvky jakož i kabelové žlaby budou opatřeny </w:t>
      </w:r>
      <w:r w:rsidRPr="00BC6A21">
        <w:rPr>
          <w:rFonts w:cs="Arial"/>
          <w:szCs w:val="24"/>
        </w:rPr>
        <w:t xml:space="preserve">povrchovou úpravou </w:t>
      </w:r>
      <w:r>
        <w:rPr>
          <w:rFonts w:cs="Arial"/>
          <w:szCs w:val="24"/>
        </w:rPr>
        <w:t>stříbrnou</w:t>
      </w:r>
      <w:r w:rsidRPr="00BC6A21">
        <w:rPr>
          <w:rFonts w:cs="Arial"/>
          <w:szCs w:val="24"/>
        </w:rPr>
        <w:t xml:space="preserve"> práškovou barvou</w:t>
      </w:r>
      <w:r>
        <w:rPr>
          <w:rFonts w:cs="Arial"/>
          <w:szCs w:val="24"/>
        </w:rPr>
        <w:t xml:space="preserve">. </w:t>
      </w:r>
      <w:r w:rsidRPr="00103FED">
        <w:rPr>
          <w:rFonts w:cs="Arial"/>
          <w:szCs w:val="24"/>
        </w:rPr>
        <w:t>Podnoží stávajícího kancelářského nábytku je v odstínu RAL 9006.</w:t>
      </w:r>
      <w:r>
        <w:rPr>
          <w:rFonts w:cs="Arial"/>
          <w:szCs w:val="24"/>
        </w:rPr>
        <w:t xml:space="preserve"> Stejný odstín šedé bude využit i na soklech skříní, regálů příp. dalších výslovně uvedených nábytkových prvcích.</w:t>
      </w:r>
    </w:p>
    <w:p w14:paraId="025B9CEA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742C4563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77C3C1A3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11722F73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765FEE11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145A775F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01831BA5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27F04D75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2C09052D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4F93D31A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7811082C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262CAFAD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3BDEE0AD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6843D0FE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2DFFC3D3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7CFEDE92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11EB4123" w14:textId="77777777" w:rsidR="007D024A" w:rsidRDefault="007D024A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</w:p>
    <w:p w14:paraId="589724A3" w14:textId="58AD7841" w:rsidR="006F19D6" w:rsidRPr="00D71CCA" w:rsidRDefault="006F19D6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  <w:r w:rsidRPr="00D71CCA">
        <w:rPr>
          <w:rFonts w:cs="Arial"/>
          <w:b/>
          <w:szCs w:val="24"/>
        </w:rPr>
        <w:t>SPECIFIKACE POŽADOVANÉHO NÁBYTKU</w:t>
      </w:r>
    </w:p>
    <w:p w14:paraId="39655FA1" w14:textId="77777777" w:rsidR="006F19D6" w:rsidRDefault="006F19D6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  <w:r>
        <w:rPr>
          <w:rFonts w:cs="Arial"/>
          <w:szCs w:val="24"/>
        </w:rPr>
        <w:t>(Vložené obrázky mají ilustrační, informativní charakter)</w:t>
      </w:r>
    </w:p>
    <w:p w14:paraId="011268E0" w14:textId="77777777" w:rsidR="006F19D6" w:rsidRDefault="006F19D6" w:rsidP="006F19D6">
      <w:pPr>
        <w:rPr>
          <w:rFonts w:cs="Arial"/>
          <w:b/>
          <w:bCs/>
          <w:szCs w:val="24"/>
          <w:u w:val="single"/>
        </w:rPr>
      </w:pPr>
    </w:p>
    <w:p w14:paraId="20937548" w14:textId="77777777" w:rsidR="00194505" w:rsidRDefault="00194505" w:rsidP="006F19D6">
      <w:pPr>
        <w:rPr>
          <w:rFonts w:cs="Arial"/>
          <w:b/>
          <w:bCs/>
          <w:szCs w:val="24"/>
          <w:u w:val="single"/>
        </w:rPr>
      </w:pPr>
    </w:p>
    <w:p w14:paraId="3A4E147E" w14:textId="77777777" w:rsidR="006F19D6" w:rsidRDefault="006F19D6" w:rsidP="006F19D6">
      <w:pPr>
        <w:rPr>
          <w:rFonts w:cs="Arial"/>
          <w:szCs w:val="24"/>
        </w:rPr>
      </w:pPr>
      <w:r>
        <w:rPr>
          <w:rFonts w:cs="Arial"/>
          <w:b/>
          <w:bCs/>
          <w:szCs w:val="24"/>
          <w:u w:val="single"/>
        </w:rPr>
        <w:t>Stolový nábytek</w:t>
      </w:r>
    </w:p>
    <w:p w14:paraId="60750BAD" w14:textId="77777777" w:rsidR="006F19D6" w:rsidRPr="00197BBE" w:rsidRDefault="006F19D6" w:rsidP="006F19D6">
      <w:pPr>
        <w:rPr>
          <w:rFonts w:cs="Arial"/>
          <w:b/>
          <w:bCs/>
          <w:szCs w:val="24"/>
        </w:rPr>
      </w:pPr>
    </w:p>
    <w:p w14:paraId="054DD25A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 w:rsidRPr="00197BBE">
        <w:rPr>
          <w:rFonts w:cs="Arial"/>
          <w:szCs w:val="24"/>
          <w:u w:val="single"/>
        </w:rPr>
        <w:t>Pracovní st</w:t>
      </w:r>
      <w:r>
        <w:rPr>
          <w:rFonts w:cs="Arial"/>
          <w:szCs w:val="24"/>
          <w:u w:val="single"/>
        </w:rPr>
        <w:t>o</w:t>
      </w:r>
      <w:r w:rsidRPr="00197BBE">
        <w:rPr>
          <w:rFonts w:cs="Arial"/>
          <w:szCs w:val="24"/>
          <w:u w:val="single"/>
        </w:rPr>
        <w:t>l</w:t>
      </w:r>
      <w:r>
        <w:rPr>
          <w:rFonts w:cs="Arial"/>
          <w:szCs w:val="24"/>
          <w:u w:val="single"/>
        </w:rPr>
        <w:t>y</w:t>
      </w:r>
    </w:p>
    <w:p w14:paraId="158B8CC2" w14:textId="55D4DA43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0528" behindDoc="1" locked="0" layoutInCell="1" allowOverlap="1" wp14:anchorId="062F22A3" wp14:editId="61C61D72">
            <wp:simplePos x="0" y="0"/>
            <wp:positionH relativeFrom="margin">
              <wp:align>left</wp:align>
            </wp:positionH>
            <wp:positionV relativeFrom="paragraph">
              <wp:posOffset>118110</wp:posOffset>
            </wp:positionV>
            <wp:extent cx="2039620" cy="934720"/>
            <wp:effectExtent l="0" t="0" r="0" b="0"/>
            <wp:wrapTight wrapText="bothSides">
              <wp:wrapPolygon edited="0">
                <wp:start x="0" y="0"/>
                <wp:lineTo x="0" y="21130"/>
                <wp:lineTo x="21385" y="21130"/>
                <wp:lineTo x="21385" y="0"/>
                <wp:lineTo x="0" y="0"/>
              </wp:wrapPolygon>
            </wp:wrapTight>
            <wp:docPr id="22" name="Obrázek 22" descr="stul_pr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ul_prac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62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A39B96" w14:textId="13DF3109" w:rsidR="006F19D6" w:rsidRDefault="008E23DD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  <w:r w:rsidR="006F19D6">
        <w:rPr>
          <w:rFonts w:cs="Arial"/>
          <w:szCs w:val="24"/>
        </w:rPr>
        <w:t>Obecná specifikace:</w:t>
      </w:r>
    </w:p>
    <w:p w14:paraId="7468D4A6" w14:textId="77777777" w:rsidR="008E23DD" w:rsidRPr="00445CD5" w:rsidRDefault="008E23DD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0948A4F" w14:textId="3BC55A22" w:rsidR="006F19D6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contextualSpacing/>
        <w:rPr>
          <w:rFonts w:cs="Arial"/>
          <w:szCs w:val="24"/>
        </w:rPr>
      </w:pPr>
      <w:r>
        <w:rPr>
          <w:rFonts w:cs="Arial"/>
          <w:szCs w:val="24"/>
        </w:rPr>
        <w:t>standardní výška horní hrany od podlahy 750</w:t>
      </w:r>
      <w:r w:rsidR="00F77725">
        <w:rPr>
          <w:rFonts w:cs="Arial"/>
          <w:szCs w:val="24"/>
        </w:rPr>
        <w:t xml:space="preserve"> mm (mimo SP3)</w:t>
      </w:r>
      <w:r>
        <w:rPr>
          <w:rFonts w:cs="Arial"/>
          <w:szCs w:val="24"/>
        </w:rPr>
        <w:t xml:space="preserve"> </w:t>
      </w:r>
    </w:p>
    <w:p w14:paraId="162D308A" w14:textId="78A9957A" w:rsidR="006F19D6" w:rsidRPr="00F77725" w:rsidRDefault="006F19D6" w:rsidP="00B0124C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contextualSpacing/>
        <w:rPr>
          <w:rFonts w:cs="Arial"/>
          <w:szCs w:val="24"/>
        </w:rPr>
      </w:pPr>
      <w:r w:rsidRPr="00F77725">
        <w:rPr>
          <w:rFonts w:cs="Arial"/>
          <w:szCs w:val="24"/>
        </w:rPr>
        <w:t>pracovní deska z LTD min. tloušťky 25</w:t>
      </w:r>
      <w:r w:rsidR="00F77725" w:rsidRPr="00F77725">
        <w:rPr>
          <w:rFonts w:cs="Arial"/>
          <w:szCs w:val="24"/>
        </w:rPr>
        <w:t xml:space="preserve"> </w:t>
      </w:r>
      <w:r w:rsidRPr="00F77725">
        <w:rPr>
          <w:rFonts w:cs="Arial"/>
          <w:szCs w:val="24"/>
        </w:rPr>
        <w:t>mm ohraněná min. 2 mm ABS hranou vysoce odolnou vůči mechanickému i dynamickému namáhání</w:t>
      </w:r>
    </w:p>
    <w:p w14:paraId="5EABDCD9" w14:textId="77777777" w:rsidR="006F19D6" w:rsidRPr="00787AE8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787AE8">
        <w:rPr>
          <w:rFonts w:cs="Arial"/>
          <w:szCs w:val="24"/>
        </w:rPr>
        <w:t>horizontální plechový kabelový kanál pod deskou stolu</w:t>
      </w:r>
    </w:p>
    <w:p w14:paraId="02444BF3" w14:textId="77777777" w:rsidR="006F19D6" w:rsidRPr="00787AE8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787AE8">
        <w:rPr>
          <w:rFonts w:cs="Arial"/>
          <w:szCs w:val="24"/>
        </w:rPr>
        <w:t>kabelová průchodka v desce stolu (montáž při instalaci na místě)</w:t>
      </w:r>
    </w:p>
    <w:p w14:paraId="112257F6" w14:textId="77777777" w:rsidR="006F19D6" w:rsidRPr="00BC6A21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BC6A21">
        <w:rPr>
          <w:rFonts w:cs="Arial"/>
          <w:szCs w:val="24"/>
        </w:rPr>
        <w:t xml:space="preserve">podnoží </w:t>
      </w:r>
      <w:r w:rsidRPr="004D59D1">
        <w:rPr>
          <w:rFonts w:cs="Arial"/>
          <w:szCs w:val="24"/>
        </w:rPr>
        <w:t>celokovové rámové</w:t>
      </w:r>
      <w:r>
        <w:rPr>
          <w:rFonts w:cs="Arial"/>
          <w:szCs w:val="24"/>
        </w:rPr>
        <w:t xml:space="preserve"> bez platových záslepů</w:t>
      </w:r>
      <w:r w:rsidRPr="00BC6A21">
        <w:rPr>
          <w:rFonts w:cs="Arial"/>
          <w:szCs w:val="24"/>
        </w:rPr>
        <w:t xml:space="preserve">, nohy tvaru </w:t>
      </w:r>
      <w:r>
        <w:rPr>
          <w:rFonts w:cs="Arial"/>
          <w:szCs w:val="24"/>
        </w:rPr>
        <w:t>C</w:t>
      </w:r>
      <w:r w:rsidRPr="00BC6A21">
        <w:rPr>
          <w:rFonts w:cs="Arial"/>
          <w:szCs w:val="24"/>
        </w:rPr>
        <w:t xml:space="preserve"> s povrchovou úpravou </w:t>
      </w:r>
      <w:r>
        <w:rPr>
          <w:rFonts w:cs="Arial"/>
          <w:szCs w:val="24"/>
        </w:rPr>
        <w:t>stříbrnou</w:t>
      </w:r>
      <w:r w:rsidRPr="00BC6A21">
        <w:rPr>
          <w:rFonts w:cs="Arial"/>
          <w:szCs w:val="24"/>
        </w:rPr>
        <w:t xml:space="preserve"> práškovou barvou</w:t>
      </w:r>
    </w:p>
    <w:p w14:paraId="6D953210" w14:textId="77777777" w:rsidR="006F19D6" w:rsidRPr="002E1EE7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zakryté kabelové </w:t>
      </w:r>
      <w:r w:rsidRPr="00787AE8">
        <w:rPr>
          <w:rFonts w:cs="Arial"/>
          <w:szCs w:val="24"/>
        </w:rPr>
        <w:t xml:space="preserve">vertikální </w:t>
      </w:r>
      <w:r>
        <w:rPr>
          <w:rFonts w:cs="Arial"/>
          <w:szCs w:val="24"/>
        </w:rPr>
        <w:t xml:space="preserve">svody </w:t>
      </w:r>
      <w:r w:rsidRPr="00BC6A21">
        <w:rPr>
          <w:rFonts w:cs="Arial"/>
          <w:szCs w:val="24"/>
        </w:rPr>
        <w:t>v</w:t>
      </w:r>
      <w:r>
        <w:rPr>
          <w:rFonts w:cs="Arial"/>
          <w:szCs w:val="24"/>
        </w:rPr>
        <w:t xml:space="preserve"> nohách </w:t>
      </w:r>
      <w:r w:rsidRPr="00787AE8">
        <w:rPr>
          <w:rFonts w:cs="Arial"/>
          <w:szCs w:val="24"/>
        </w:rPr>
        <w:t>přístupné odnímatelným lubem z vnitřní strany každé nohy</w:t>
      </w:r>
    </w:p>
    <w:p w14:paraId="0FAE7B6A" w14:textId="77777777" w:rsidR="006F19D6" w:rsidRPr="004D59D1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4D59D1">
        <w:rPr>
          <w:rFonts w:cs="Arial"/>
          <w:szCs w:val="24"/>
        </w:rPr>
        <w:t>možnost kabelového propojení sestav stolů</w:t>
      </w:r>
    </w:p>
    <w:p w14:paraId="33C13EB1" w14:textId="77777777" w:rsidR="006F19D6" w:rsidRPr="00BC6A21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rektifikace</w:t>
      </w:r>
      <w:r w:rsidRPr="00BC6A21">
        <w:rPr>
          <w:rFonts w:cs="Arial"/>
          <w:szCs w:val="24"/>
        </w:rPr>
        <w:t xml:space="preserve"> minimálně o 15 mm pro</w:t>
      </w:r>
      <w:r>
        <w:rPr>
          <w:rFonts w:cs="Arial"/>
          <w:szCs w:val="24"/>
        </w:rPr>
        <w:t xml:space="preserve"> </w:t>
      </w:r>
      <w:r w:rsidRPr="00BC6A21">
        <w:rPr>
          <w:rFonts w:cs="Arial"/>
          <w:szCs w:val="24"/>
        </w:rPr>
        <w:t>vyrovnání případných nerovností podlahy</w:t>
      </w:r>
    </w:p>
    <w:p w14:paraId="3238CF53" w14:textId="77777777" w:rsidR="00F77725" w:rsidRDefault="00F77725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78ED416" w14:textId="1CD854C5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Specifikace jednotlivých provedení dle rozměrů pracovní desky (šířka x hloubka):</w:t>
      </w:r>
    </w:p>
    <w:p w14:paraId="5D6B03EB" w14:textId="77777777" w:rsidR="006F19D6" w:rsidRPr="00630EFF" w:rsidRDefault="006F19D6" w:rsidP="008B1CAA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197BBE">
        <w:rPr>
          <w:rFonts w:cs="Arial"/>
          <w:szCs w:val="24"/>
        </w:rPr>
        <w:t xml:space="preserve">1600x800 mm </w:t>
      </w:r>
      <w:r>
        <w:rPr>
          <w:rFonts w:cs="Arial"/>
          <w:szCs w:val="24"/>
        </w:rPr>
        <w:t>(SP1)</w:t>
      </w:r>
    </w:p>
    <w:p w14:paraId="6D82237D" w14:textId="64F1E734" w:rsidR="006F19D6" w:rsidRDefault="006F19D6" w:rsidP="008B1CAA">
      <w:pPr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1200x600 mm (SP2)</w:t>
      </w:r>
    </w:p>
    <w:p w14:paraId="566F60AD" w14:textId="5071B027" w:rsidR="008E23DD" w:rsidRDefault="008E23DD" w:rsidP="008E23DD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197BBE">
        <w:rPr>
          <w:rFonts w:cs="Arial"/>
          <w:szCs w:val="24"/>
        </w:rPr>
        <w:t>1</w:t>
      </w:r>
      <w:r>
        <w:rPr>
          <w:rFonts w:cs="Arial"/>
          <w:szCs w:val="24"/>
        </w:rPr>
        <w:t>4</w:t>
      </w:r>
      <w:r w:rsidRPr="00197BBE">
        <w:rPr>
          <w:rFonts w:cs="Arial"/>
          <w:szCs w:val="24"/>
        </w:rPr>
        <w:t>00x</w:t>
      </w:r>
      <w:r>
        <w:rPr>
          <w:rFonts w:cs="Arial"/>
          <w:szCs w:val="24"/>
        </w:rPr>
        <w:t>6</w:t>
      </w:r>
      <w:r w:rsidRPr="00197BBE">
        <w:rPr>
          <w:rFonts w:cs="Arial"/>
          <w:szCs w:val="24"/>
        </w:rPr>
        <w:t xml:space="preserve">00 mm </w:t>
      </w:r>
      <w:r>
        <w:rPr>
          <w:rFonts w:cs="Arial"/>
          <w:szCs w:val="24"/>
        </w:rPr>
        <w:t>(SP3)</w:t>
      </w:r>
    </w:p>
    <w:p w14:paraId="74AAF4CD" w14:textId="20E407FA" w:rsidR="008E23DD" w:rsidRDefault="008E23DD" w:rsidP="008E23DD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197BBE">
        <w:rPr>
          <w:rFonts w:cs="Arial"/>
          <w:szCs w:val="24"/>
        </w:rPr>
        <w:t>1</w:t>
      </w:r>
      <w:r>
        <w:rPr>
          <w:rFonts w:cs="Arial"/>
          <w:szCs w:val="24"/>
        </w:rPr>
        <w:t>6</w:t>
      </w:r>
      <w:r w:rsidRPr="00197BBE">
        <w:rPr>
          <w:rFonts w:cs="Arial"/>
          <w:szCs w:val="24"/>
        </w:rPr>
        <w:t>00x</w:t>
      </w:r>
      <w:r>
        <w:rPr>
          <w:rFonts w:cs="Arial"/>
          <w:szCs w:val="24"/>
        </w:rPr>
        <w:t>6</w:t>
      </w:r>
      <w:r w:rsidRPr="00197BBE">
        <w:rPr>
          <w:rFonts w:cs="Arial"/>
          <w:szCs w:val="24"/>
        </w:rPr>
        <w:t xml:space="preserve">00 mm </w:t>
      </w:r>
      <w:r>
        <w:rPr>
          <w:rFonts w:cs="Arial"/>
          <w:szCs w:val="24"/>
        </w:rPr>
        <w:t>(SP4)</w:t>
      </w:r>
    </w:p>
    <w:p w14:paraId="34985970" w14:textId="55BEBF64" w:rsidR="006F19D6" w:rsidRDefault="006F19D6" w:rsidP="008B1CAA">
      <w:pPr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1600x800x výška 800 mm (SP</w:t>
      </w:r>
      <w:r w:rsidR="008E23DD">
        <w:rPr>
          <w:rFonts w:cs="Arial"/>
          <w:szCs w:val="24"/>
        </w:rPr>
        <w:t>5</w:t>
      </w:r>
      <w:r>
        <w:rPr>
          <w:rFonts w:cs="Arial"/>
          <w:szCs w:val="24"/>
        </w:rPr>
        <w:t>)</w:t>
      </w:r>
    </w:p>
    <w:p w14:paraId="53ABEE3C" w14:textId="3C9599FA" w:rsidR="006F19D6" w:rsidRDefault="006F19D6" w:rsidP="008B1CAA">
      <w:pPr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1800x800/1000 mm (SP</w:t>
      </w:r>
      <w:r w:rsidR="008E23DD">
        <w:rPr>
          <w:rFonts w:cs="Arial"/>
          <w:szCs w:val="24"/>
        </w:rPr>
        <w:t>6</w:t>
      </w:r>
      <w:r>
        <w:rPr>
          <w:rFonts w:cs="Arial"/>
          <w:szCs w:val="24"/>
        </w:rPr>
        <w:t>)</w:t>
      </w:r>
    </w:p>
    <w:p w14:paraId="05DF57C1" w14:textId="1B2DDECE" w:rsidR="006F19D6" w:rsidRDefault="006F19D6" w:rsidP="008B1CAA">
      <w:pPr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1800x800 mm (SP</w:t>
      </w:r>
      <w:r w:rsidR="008E23DD">
        <w:rPr>
          <w:rFonts w:cs="Arial"/>
          <w:szCs w:val="24"/>
        </w:rPr>
        <w:t>7</w:t>
      </w:r>
      <w:r>
        <w:rPr>
          <w:rFonts w:cs="Arial"/>
          <w:szCs w:val="24"/>
        </w:rPr>
        <w:t>)</w:t>
      </w:r>
    </w:p>
    <w:p w14:paraId="6436466D" w14:textId="4C421007" w:rsidR="006F19D6" w:rsidRDefault="006F19D6" w:rsidP="008B1CAA">
      <w:pPr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2000x900 mm (SP</w:t>
      </w:r>
      <w:r w:rsidR="008E23DD">
        <w:rPr>
          <w:rFonts w:cs="Arial"/>
          <w:szCs w:val="24"/>
        </w:rPr>
        <w:t>8</w:t>
      </w:r>
      <w:r>
        <w:rPr>
          <w:rFonts w:cs="Arial"/>
          <w:szCs w:val="24"/>
        </w:rPr>
        <w:t>)</w:t>
      </w:r>
    </w:p>
    <w:p w14:paraId="65558F5D" w14:textId="4EC745F1" w:rsidR="00537D07" w:rsidRDefault="00537D07" w:rsidP="00537D07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80</w:t>
      </w:r>
      <w:r w:rsidRPr="00197BBE">
        <w:rPr>
          <w:rFonts w:cs="Arial"/>
          <w:szCs w:val="24"/>
        </w:rPr>
        <w:t>0x</w:t>
      </w:r>
      <w:r>
        <w:rPr>
          <w:rFonts w:cs="Arial"/>
          <w:szCs w:val="24"/>
        </w:rPr>
        <w:t>6</w:t>
      </w:r>
      <w:r w:rsidRPr="00197BBE">
        <w:rPr>
          <w:rFonts w:cs="Arial"/>
          <w:szCs w:val="24"/>
        </w:rPr>
        <w:t xml:space="preserve">00 mm </w:t>
      </w:r>
      <w:r>
        <w:rPr>
          <w:rFonts w:cs="Arial"/>
          <w:szCs w:val="24"/>
        </w:rPr>
        <w:t>(SP</w:t>
      </w:r>
      <w:r w:rsidR="00280A69">
        <w:rPr>
          <w:rFonts w:cs="Arial"/>
          <w:szCs w:val="24"/>
        </w:rPr>
        <w:t>9</w:t>
      </w:r>
      <w:r>
        <w:rPr>
          <w:rFonts w:cs="Arial"/>
          <w:szCs w:val="24"/>
        </w:rPr>
        <w:t>)</w:t>
      </w:r>
    </w:p>
    <w:p w14:paraId="1138B019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4DD30B9C" w14:textId="77777777" w:rsidR="00280A69" w:rsidRDefault="00280A69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46C86328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>Přísedové stoly</w:t>
      </w:r>
    </w:p>
    <w:p w14:paraId="1090D897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</w:p>
    <w:p w14:paraId="1FD1D147" w14:textId="77777777" w:rsidR="006F19D6" w:rsidRPr="00D23DC8" w:rsidRDefault="006F19D6" w:rsidP="008B1CAA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  <w:u w:val="single"/>
        </w:rPr>
      </w:pPr>
      <w:r w:rsidRPr="00445CD5">
        <w:rPr>
          <w:rFonts w:cs="Arial"/>
          <w:szCs w:val="24"/>
        </w:rPr>
        <w:t>boční malý</w:t>
      </w:r>
      <w:r>
        <w:rPr>
          <w:rFonts w:cs="Arial"/>
          <w:szCs w:val="24"/>
        </w:rPr>
        <w:t xml:space="preserve"> (SPr1)</w:t>
      </w:r>
    </w:p>
    <w:p w14:paraId="4F566204" w14:textId="77777777" w:rsidR="006F19D6" w:rsidRPr="00D23DC8" w:rsidRDefault="006F19D6" w:rsidP="006F19D6">
      <w:pPr>
        <w:pStyle w:val="Odstavecseseznamem"/>
        <w:autoSpaceDE w:val="0"/>
        <w:autoSpaceDN w:val="0"/>
        <w:adjustRightInd w:val="0"/>
        <w:ind w:left="36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3600" behindDoc="1" locked="0" layoutInCell="1" allowOverlap="1" wp14:anchorId="7D5D828B" wp14:editId="0765F7A0">
            <wp:simplePos x="0" y="0"/>
            <wp:positionH relativeFrom="column">
              <wp:posOffset>342900</wp:posOffset>
            </wp:positionH>
            <wp:positionV relativeFrom="paragraph">
              <wp:posOffset>30480</wp:posOffset>
            </wp:positionV>
            <wp:extent cx="763905" cy="934720"/>
            <wp:effectExtent l="0" t="0" r="0" b="0"/>
            <wp:wrapTight wrapText="bothSides">
              <wp:wrapPolygon edited="0">
                <wp:start x="0" y="0"/>
                <wp:lineTo x="0" y="21130"/>
                <wp:lineTo x="21007" y="21130"/>
                <wp:lineTo x="21007" y="0"/>
                <wp:lineTo x="0" y="0"/>
              </wp:wrapPolygon>
            </wp:wrapTight>
            <wp:docPr id="21" name="Obrázek 21" descr="vys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ysec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ab/>
      </w:r>
    </w:p>
    <w:p w14:paraId="3FFB0965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0557DB">
        <w:rPr>
          <w:rFonts w:cs="Arial"/>
          <w:szCs w:val="24"/>
        </w:rPr>
        <w:t xml:space="preserve">boční, spojený se stolem; </w:t>
      </w:r>
      <w:r>
        <w:rPr>
          <w:rFonts w:cs="Arial"/>
          <w:szCs w:val="24"/>
        </w:rPr>
        <w:t>šířka přilehlé hrany 800 mm</w:t>
      </w:r>
    </w:p>
    <w:p w14:paraId="1CA44EA5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0557DB">
        <w:rPr>
          <w:rFonts w:cs="Arial"/>
          <w:szCs w:val="24"/>
        </w:rPr>
        <w:t>pro max. 2 osoby</w:t>
      </w:r>
    </w:p>
    <w:p w14:paraId="6669D972" w14:textId="77777777" w:rsidR="006F19D6" w:rsidRPr="000557DB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kruhová výseč</w:t>
      </w:r>
    </w:p>
    <w:p w14:paraId="05C7CB86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top LTD dtto deska pracovního stolu včetně ohranění</w:t>
      </w:r>
    </w:p>
    <w:p w14:paraId="5CD796BD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stejná výška se stolem</w:t>
      </w:r>
    </w:p>
    <w:p w14:paraId="55BEC04D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provedení pro pravou i levou montáž</w:t>
      </w:r>
    </w:p>
    <w:p w14:paraId="11E43C8B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max. 2 kovové nohy kruhového průřezu </w:t>
      </w:r>
      <w:r w:rsidRPr="00BC6A21">
        <w:rPr>
          <w:rFonts w:cs="Arial"/>
          <w:szCs w:val="24"/>
        </w:rPr>
        <w:t xml:space="preserve">s povrchovou úpravou </w:t>
      </w:r>
      <w:r>
        <w:rPr>
          <w:rFonts w:cs="Arial"/>
          <w:szCs w:val="24"/>
        </w:rPr>
        <w:t>stříbrnou</w:t>
      </w:r>
      <w:r w:rsidRPr="00BC6A21">
        <w:rPr>
          <w:rFonts w:cs="Arial"/>
          <w:szCs w:val="24"/>
        </w:rPr>
        <w:t xml:space="preserve"> práškovou barvou</w:t>
      </w:r>
    </w:p>
    <w:p w14:paraId="7BF3498E" w14:textId="77777777" w:rsidR="006F19D6" w:rsidRPr="007C6BAB" w:rsidRDefault="006F19D6" w:rsidP="006F19D6">
      <w:pPr>
        <w:pStyle w:val="Odstavecseseznamem"/>
        <w:autoSpaceDE w:val="0"/>
        <w:autoSpaceDN w:val="0"/>
        <w:adjustRightInd w:val="0"/>
        <w:ind w:left="0"/>
        <w:rPr>
          <w:rFonts w:cs="Arial"/>
          <w:szCs w:val="24"/>
        </w:rPr>
      </w:pPr>
    </w:p>
    <w:p w14:paraId="3F59BB1B" w14:textId="77777777" w:rsidR="006F19D6" w:rsidRDefault="006F19D6" w:rsidP="008B1CAA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boční velký (SPr2)</w:t>
      </w:r>
    </w:p>
    <w:p w14:paraId="706BD1A6" w14:textId="77777777" w:rsidR="006F19D6" w:rsidRDefault="006F19D6" w:rsidP="006F19D6">
      <w:pPr>
        <w:pStyle w:val="Odstavecseseznamem"/>
        <w:autoSpaceDE w:val="0"/>
        <w:autoSpaceDN w:val="0"/>
        <w:adjustRightInd w:val="0"/>
        <w:ind w:left="360" w:firstLine="348"/>
        <w:rPr>
          <w:rFonts w:cs="Arial"/>
          <w:szCs w:val="24"/>
        </w:rPr>
      </w:pPr>
      <w:r>
        <w:rPr>
          <w:rFonts w:cs="Arial"/>
          <w:szCs w:val="24"/>
        </w:rPr>
        <w:t xml:space="preserve"> k bokům dvou proti sobě těsně stojících stolů</w:t>
      </w:r>
    </w:p>
    <w:p w14:paraId="7356BB26" w14:textId="77777777" w:rsidR="006F19D6" w:rsidRPr="00445CD5" w:rsidRDefault="006F19D6" w:rsidP="006F19D6">
      <w:pPr>
        <w:pStyle w:val="Odstavecseseznamem"/>
        <w:autoSpaceDE w:val="0"/>
        <w:autoSpaceDN w:val="0"/>
        <w:adjustRightInd w:val="0"/>
        <w:ind w:left="708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4624" behindDoc="1" locked="0" layoutInCell="1" allowOverlap="1" wp14:anchorId="6DD9629B" wp14:editId="47A8B7F7">
            <wp:simplePos x="0" y="0"/>
            <wp:positionH relativeFrom="column">
              <wp:posOffset>390525</wp:posOffset>
            </wp:positionH>
            <wp:positionV relativeFrom="paragraph">
              <wp:posOffset>48895</wp:posOffset>
            </wp:positionV>
            <wp:extent cx="1447165" cy="793750"/>
            <wp:effectExtent l="0" t="0" r="635" b="6350"/>
            <wp:wrapTight wrapText="bothSides">
              <wp:wrapPolygon edited="0">
                <wp:start x="0" y="0"/>
                <wp:lineTo x="0" y="21254"/>
                <wp:lineTo x="21325" y="21254"/>
                <wp:lineTo x="21325" y="0"/>
                <wp:lineTo x="0" y="0"/>
              </wp:wrapPolygon>
            </wp:wrapTight>
            <wp:docPr id="20" name="Obrázek 20" descr="obdel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obdelni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ab/>
      </w:r>
    </w:p>
    <w:p w14:paraId="61568595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09"/>
        <w:contextualSpacing/>
        <w:rPr>
          <w:rFonts w:cs="Arial"/>
          <w:szCs w:val="24"/>
        </w:rPr>
      </w:pPr>
      <w:r>
        <w:rPr>
          <w:rFonts w:cs="Arial"/>
          <w:szCs w:val="24"/>
        </w:rPr>
        <w:t>šířka 1600 mm, hloubka 600 mm</w:t>
      </w:r>
    </w:p>
    <w:p w14:paraId="4F4F8ACE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09"/>
        <w:contextualSpacing/>
        <w:rPr>
          <w:rFonts w:cs="Arial"/>
          <w:szCs w:val="24"/>
        </w:rPr>
      </w:pPr>
      <w:r>
        <w:rPr>
          <w:rFonts w:cs="Arial"/>
          <w:szCs w:val="24"/>
        </w:rPr>
        <w:t>tvar topu obdélník</w:t>
      </w:r>
    </w:p>
    <w:p w14:paraId="398CED55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09"/>
        <w:contextualSpacing/>
        <w:rPr>
          <w:rFonts w:cs="Arial"/>
          <w:szCs w:val="24"/>
        </w:rPr>
      </w:pPr>
      <w:r>
        <w:rPr>
          <w:rFonts w:cs="Arial"/>
          <w:szCs w:val="24"/>
        </w:rPr>
        <w:t>top LTD dtto deska pracovního stolu včetně ohranění</w:t>
      </w:r>
    </w:p>
    <w:p w14:paraId="6E79B051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stejná výška se stolem</w:t>
      </w:r>
    </w:p>
    <w:p w14:paraId="4D6DF67B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max. 2 kovové nohy kruhového průřezu </w:t>
      </w:r>
      <w:r w:rsidRPr="00BC6A21">
        <w:rPr>
          <w:rFonts w:cs="Arial"/>
          <w:szCs w:val="24"/>
        </w:rPr>
        <w:t xml:space="preserve">s povrchovou úpravou </w:t>
      </w:r>
      <w:r>
        <w:rPr>
          <w:rFonts w:cs="Arial"/>
          <w:szCs w:val="24"/>
        </w:rPr>
        <w:t>stříbrnou</w:t>
      </w:r>
      <w:r w:rsidRPr="00BC6A21">
        <w:rPr>
          <w:rFonts w:cs="Arial"/>
          <w:szCs w:val="24"/>
        </w:rPr>
        <w:t xml:space="preserve"> práškovou barvou</w:t>
      </w:r>
    </w:p>
    <w:p w14:paraId="1EDFEBD2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>Jednací stoly</w:t>
      </w:r>
    </w:p>
    <w:p w14:paraId="6B50D999" w14:textId="14FCF854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7B8B274" w14:textId="47CF7147" w:rsidR="006F19D6" w:rsidRPr="00184EB9" w:rsidRDefault="006315C5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0768" behindDoc="1" locked="0" layoutInCell="1" allowOverlap="1" wp14:anchorId="2EA64889" wp14:editId="7C39848F">
            <wp:simplePos x="0" y="0"/>
            <wp:positionH relativeFrom="column">
              <wp:posOffset>1293495</wp:posOffset>
            </wp:positionH>
            <wp:positionV relativeFrom="paragraph">
              <wp:posOffset>99060</wp:posOffset>
            </wp:positionV>
            <wp:extent cx="1524000" cy="551180"/>
            <wp:effectExtent l="0" t="0" r="0" b="1270"/>
            <wp:wrapTight wrapText="bothSides">
              <wp:wrapPolygon edited="0">
                <wp:start x="0" y="0"/>
                <wp:lineTo x="0" y="20903"/>
                <wp:lineTo x="21330" y="20903"/>
                <wp:lineTo x="21330" y="0"/>
                <wp:lineTo x="0" y="0"/>
              </wp:wrapPolygon>
            </wp:wrapTight>
            <wp:docPr id="19" name="Obrázek 19" descr="stul jednaci o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tul jednaci oval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05E55CE9" wp14:editId="71492DE2">
            <wp:simplePos x="0" y="0"/>
            <wp:positionH relativeFrom="column">
              <wp:posOffset>-46355</wp:posOffset>
            </wp:positionH>
            <wp:positionV relativeFrom="paragraph">
              <wp:posOffset>93980</wp:posOffset>
            </wp:positionV>
            <wp:extent cx="1210945" cy="546735"/>
            <wp:effectExtent l="0" t="0" r="8255" b="5715"/>
            <wp:wrapTight wrapText="bothSides">
              <wp:wrapPolygon edited="0">
                <wp:start x="0" y="0"/>
                <wp:lineTo x="0" y="21073"/>
                <wp:lineTo x="21407" y="21073"/>
                <wp:lineTo x="21407" y="0"/>
                <wp:lineTo x="0" y="0"/>
              </wp:wrapPolygon>
            </wp:wrapTight>
            <wp:docPr id="18" name="Obrázek 18" descr="stul_jedna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tul_jednaci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9D6">
        <w:rPr>
          <w:rFonts w:cs="Arial"/>
          <w:szCs w:val="24"/>
        </w:rPr>
        <w:t>Obecná specifikace:</w:t>
      </w:r>
    </w:p>
    <w:p w14:paraId="2E1F11CD" w14:textId="77777777" w:rsidR="00194505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standardní výška horní hrany od </w:t>
      </w:r>
    </w:p>
    <w:p w14:paraId="23A2C6F6" w14:textId="467EB240" w:rsidR="006F19D6" w:rsidRPr="00BC6A21" w:rsidRDefault="00194505" w:rsidP="005A758C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</w:t>
      </w:r>
      <w:r w:rsidR="006F19D6">
        <w:rPr>
          <w:rFonts w:cs="Arial"/>
          <w:szCs w:val="24"/>
        </w:rPr>
        <w:t>podlahy 750 mm</w:t>
      </w:r>
    </w:p>
    <w:p w14:paraId="36B79566" w14:textId="77777777" w:rsidR="006F19D6" w:rsidRPr="003C3F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  <w:u w:val="single"/>
        </w:rPr>
      </w:pPr>
      <w:r>
        <w:rPr>
          <w:rFonts w:cs="Arial"/>
          <w:szCs w:val="24"/>
        </w:rPr>
        <w:t>top LTD dtto deska pracovního stolu včetně ohranění</w:t>
      </w:r>
    </w:p>
    <w:p w14:paraId="3BEB2F37" w14:textId="77777777" w:rsidR="006F19D6" w:rsidRPr="00FC4A89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  <w:u w:val="single"/>
        </w:rPr>
      </w:pPr>
      <w:r>
        <w:rPr>
          <w:rFonts w:cs="Arial"/>
          <w:szCs w:val="24"/>
        </w:rPr>
        <w:t xml:space="preserve">u čtverhranných stolů (SJ1) kovové podnoží čtyřnohé </w:t>
      </w:r>
      <w:r w:rsidRPr="00FC4A89">
        <w:rPr>
          <w:rFonts w:cs="Arial"/>
          <w:szCs w:val="24"/>
        </w:rPr>
        <w:t>s rámovou konstrukcí</w:t>
      </w:r>
      <w:r>
        <w:rPr>
          <w:rFonts w:cs="Arial"/>
          <w:szCs w:val="24"/>
        </w:rPr>
        <w:t>,</w:t>
      </w:r>
      <w:r w:rsidRPr="0005778F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nohy čtvercového průřezu min. 40x40 mm</w:t>
      </w:r>
    </w:p>
    <w:p w14:paraId="487F1D8F" w14:textId="77777777" w:rsidR="006F19D6" w:rsidRPr="00CB638F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  <w:u w:val="single"/>
        </w:rPr>
      </w:pPr>
      <w:r>
        <w:rPr>
          <w:rFonts w:cs="Arial"/>
          <w:szCs w:val="24"/>
        </w:rPr>
        <w:t xml:space="preserve">v případě provedení oválných stolů (SJ2) kovové rámové podnoží ve tvaru obráceného V </w:t>
      </w:r>
      <w:r w:rsidRPr="00FC4A89">
        <w:rPr>
          <w:rFonts w:cs="Arial"/>
          <w:szCs w:val="24"/>
        </w:rPr>
        <w:t>(</w:t>
      </w:r>
      <w:r>
        <w:rPr>
          <w:rFonts w:cs="Arial"/>
          <w:szCs w:val="24"/>
        </w:rPr>
        <w:t>nutno maximalizovat stabilitu a současně minimalizovat vliv podnoží na komfort sedících)</w:t>
      </w:r>
    </w:p>
    <w:p w14:paraId="7248FF1B" w14:textId="77777777" w:rsidR="006F19D6" w:rsidRPr="00EE394D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EE394D">
        <w:rPr>
          <w:rFonts w:cs="Arial"/>
          <w:szCs w:val="24"/>
        </w:rPr>
        <w:t xml:space="preserve">povrchová úprava podnoží stříbrnou práškovou barvou </w:t>
      </w:r>
    </w:p>
    <w:p w14:paraId="756FADCF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7445B9">
        <w:rPr>
          <w:rFonts w:cs="Arial"/>
          <w:szCs w:val="24"/>
        </w:rPr>
        <w:t>možnost instalace elektro-boxů</w:t>
      </w:r>
    </w:p>
    <w:p w14:paraId="05892B21" w14:textId="77777777" w:rsidR="00194505" w:rsidRPr="007445B9" w:rsidRDefault="00194505" w:rsidP="005A75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rPr>
          <w:rFonts w:cs="Arial"/>
          <w:szCs w:val="24"/>
        </w:rPr>
      </w:pPr>
    </w:p>
    <w:p w14:paraId="586BD9E8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Specifikace jednotlivých provedení dle rozměrů desky:</w:t>
      </w:r>
    </w:p>
    <w:p w14:paraId="3C936EED" w14:textId="77777777" w:rsidR="006F19D6" w:rsidRDefault="006F19D6" w:rsidP="008B1CAA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čtverhranný 1600x800 mm (SJ1)</w:t>
      </w:r>
    </w:p>
    <w:p w14:paraId="7F13452C" w14:textId="77777777" w:rsidR="006F19D6" w:rsidRDefault="006F19D6" w:rsidP="008B1CAA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ovál (sestava) 4000 x max. 1200 mm (SJ2)</w:t>
      </w:r>
    </w:p>
    <w:p w14:paraId="54DA27ED" w14:textId="77777777" w:rsidR="006F19D6" w:rsidRDefault="006F19D6" w:rsidP="006F19D6">
      <w:pPr>
        <w:autoSpaceDE w:val="0"/>
        <w:autoSpaceDN w:val="0"/>
        <w:adjustRightInd w:val="0"/>
        <w:ind w:left="720"/>
        <w:rPr>
          <w:rFonts w:cs="Arial"/>
          <w:szCs w:val="24"/>
        </w:rPr>
      </w:pPr>
    </w:p>
    <w:p w14:paraId="7A483759" w14:textId="77777777" w:rsidR="00194505" w:rsidRPr="00232204" w:rsidRDefault="00194505" w:rsidP="006F19D6">
      <w:pPr>
        <w:autoSpaceDE w:val="0"/>
        <w:autoSpaceDN w:val="0"/>
        <w:adjustRightInd w:val="0"/>
        <w:ind w:left="720"/>
        <w:rPr>
          <w:rFonts w:cs="Arial"/>
          <w:szCs w:val="24"/>
        </w:rPr>
      </w:pPr>
    </w:p>
    <w:p w14:paraId="503A8736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>Jídelní stoly</w:t>
      </w:r>
    </w:p>
    <w:p w14:paraId="34715071" w14:textId="77777777" w:rsidR="00280A69" w:rsidRDefault="00280A69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706213D5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5A89AD73" wp14:editId="6ECFF1E9">
            <wp:simplePos x="0" y="0"/>
            <wp:positionH relativeFrom="column">
              <wp:posOffset>-93980</wp:posOffset>
            </wp:positionH>
            <wp:positionV relativeFrom="paragraph">
              <wp:posOffset>77470</wp:posOffset>
            </wp:positionV>
            <wp:extent cx="1447165" cy="653415"/>
            <wp:effectExtent l="0" t="0" r="635" b="0"/>
            <wp:wrapTight wrapText="bothSides">
              <wp:wrapPolygon edited="0">
                <wp:start x="0" y="0"/>
                <wp:lineTo x="0" y="20781"/>
                <wp:lineTo x="21325" y="20781"/>
                <wp:lineTo x="21325" y="0"/>
                <wp:lineTo x="0" y="0"/>
              </wp:wrapPolygon>
            </wp:wrapTight>
            <wp:docPr id="16" name="Obrázek 16" descr="stul_jedna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ul_jednaci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>Obecná specifikace:</w:t>
      </w:r>
    </w:p>
    <w:p w14:paraId="7D9FBDD3" w14:textId="77777777" w:rsidR="006F19D6" w:rsidRPr="00BC6A21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09"/>
        <w:contextualSpacing/>
        <w:rPr>
          <w:rFonts w:cs="Arial"/>
          <w:szCs w:val="24"/>
        </w:rPr>
      </w:pPr>
      <w:r>
        <w:rPr>
          <w:rFonts w:cs="Arial"/>
          <w:szCs w:val="24"/>
        </w:rPr>
        <w:t>standardní výška horní hrany od podlahy 750 mm</w:t>
      </w:r>
    </w:p>
    <w:p w14:paraId="7442339F" w14:textId="77777777" w:rsidR="006F19D6" w:rsidRPr="00E14EAD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09"/>
        <w:rPr>
          <w:rFonts w:cs="Arial"/>
          <w:szCs w:val="24"/>
          <w:u w:val="single"/>
        </w:rPr>
      </w:pPr>
      <w:r>
        <w:rPr>
          <w:rFonts w:cs="Arial"/>
          <w:szCs w:val="24"/>
        </w:rPr>
        <w:t>top LTD dtto deska pracovního stolu včetně ohranění</w:t>
      </w:r>
    </w:p>
    <w:p w14:paraId="38C4C684" w14:textId="77777777" w:rsidR="00194505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09"/>
        <w:rPr>
          <w:rFonts w:cs="Arial"/>
          <w:szCs w:val="24"/>
        </w:rPr>
      </w:pPr>
      <w:r>
        <w:rPr>
          <w:rFonts w:cs="Arial"/>
          <w:szCs w:val="24"/>
        </w:rPr>
        <w:t>kovové podnoží čtyřnohé</w:t>
      </w:r>
      <w:r w:rsidRPr="00FB419D">
        <w:rPr>
          <w:rFonts w:cs="Arial"/>
          <w:color w:val="0070C0"/>
          <w:szCs w:val="24"/>
        </w:rPr>
        <w:t xml:space="preserve"> </w:t>
      </w:r>
      <w:r w:rsidRPr="00FC4A89">
        <w:rPr>
          <w:rFonts w:cs="Arial"/>
          <w:szCs w:val="24"/>
        </w:rPr>
        <w:t>s rámovou konstrukcí</w:t>
      </w:r>
      <w:r>
        <w:rPr>
          <w:rFonts w:cs="Arial"/>
          <w:szCs w:val="24"/>
        </w:rPr>
        <w:t xml:space="preserve">, nohy čtvercového </w:t>
      </w:r>
    </w:p>
    <w:p w14:paraId="220FD84B" w14:textId="7ECD0605" w:rsidR="006F19D6" w:rsidRPr="00FC4A89" w:rsidRDefault="00A11BB4" w:rsidP="005A75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09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  <w:r w:rsidR="006F19D6">
        <w:rPr>
          <w:rFonts w:cs="Arial"/>
          <w:szCs w:val="24"/>
        </w:rPr>
        <w:t>průřezu</w:t>
      </w:r>
      <w:r w:rsidR="006F19D6" w:rsidRPr="00FC4A89">
        <w:rPr>
          <w:rFonts w:cs="Arial"/>
          <w:szCs w:val="24"/>
        </w:rPr>
        <w:t xml:space="preserve">, povrchová úprava stříbrnou </w:t>
      </w:r>
      <w:r w:rsidR="00194505">
        <w:rPr>
          <w:rFonts w:cs="Arial"/>
          <w:szCs w:val="24"/>
        </w:rPr>
        <w:t>p</w:t>
      </w:r>
      <w:r w:rsidR="006F19D6" w:rsidRPr="00FC4A89">
        <w:rPr>
          <w:rFonts w:cs="Arial"/>
          <w:szCs w:val="24"/>
        </w:rPr>
        <w:t>ráškovou barvou</w:t>
      </w:r>
    </w:p>
    <w:p w14:paraId="31EF2CA2" w14:textId="77777777" w:rsidR="00194505" w:rsidRDefault="00194505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54E96DE4" w14:textId="77777777" w:rsidR="006F19D6" w:rsidRPr="00FC4A89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 w:rsidRPr="00FC4A89">
        <w:rPr>
          <w:rFonts w:cs="Arial"/>
          <w:szCs w:val="24"/>
        </w:rPr>
        <w:t>Specifikace jednotlivých provedení dle rozměrů desky:</w:t>
      </w:r>
    </w:p>
    <w:p w14:paraId="1A29A9F5" w14:textId="77777777" w:rsidR="006F19D6" w:rsidRPr="00FC4A89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FC4A89">
        <w:rPr>
          <w:rFonts w:cs="Arial"/>
          <w:szCs w:val="24"/>
        </w:rPr>
        <w:t>1600x600 mm (StJ1)</w:t>
      </w:r>
    </w:p>
    <w:p w14:paraId="4B69E595" w14:textId="77777777" w:rsidR="006F19D6" w:rsidRPr="00FC4A89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FC4A89">
        <w:rPr>
          <w:rFonts w:cs="Arial"/>
          <w:szCs w:val="24"/>
        </w:rPr>
        <w:t>1800x600 mm (StJ2)</w:t>
      </w:r>
    </w:p>
    <w:p w14:paraId="38996D35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</w:p>
    <w:p w14:paraId="3F805189" w14:textId="77777777" w:rsidR="00194505" w:rsidRPr="00FC4A89" w:rsidRDefault="00194505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</w:p>
    <w:p w14:paraId="70FF4931" w14:textId="77777777" w:rsidR="006F19D6" w:rsidRPr="00FC4A89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 w:rsidRPr="00FC4A89">
        <w:rPr>
          <w:rFonts w:cs="Arial"/>
          <w:szCs w:val="24"/>
          <w:u w:val="single"/>
        </w:rPr>
        <w:t>Konferenční stolky</w:t>
      </w:r>
    </w:p>
    <w:p w14:paraId="0CA7CCD2" w14:textId="142880D1" w:rsidR="006F19D6" w:rsidRPr="00FC4A89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</w:p>
    <w:p w14:paraId="1C695D0C" w14:textId="3F82BCAE" w:rsidR="006F19D6" w:rsidRPr="00FC4A89" w:rsidRDefault="00F43843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3A806F61" wp14:editId="11F18792">
            <wp:simplePos x="0" y="0"/>
            <wp:positionH relativeFrom="column">
              <wp:posOffset>-6985</wp:posOffset>
            </wp:positionH>
            <wp:positionV relativeFrom="paragraph">
              <wp:posOffset>69215</wp:posOffset>
            </wp:positionV>
            <wp:extent cx="1172845" cy="400050"/>
            <wp:effectExtent l="0" t="0" r="8255" b="0"/>
            <wp:wrapTight wrapText="bothSides">
              <wp:wrapPolygon edited="0">
                <wp:start x="0" y="0"/>
                <wp:lineTo x="0" y="20571"/>
                <wp:lineTo x="21401" y="20571"/>
                <wp:lineTo x="21401" y="0"/>
                <wp:lineTo x="0" y="0"/>
              </wp:wrapPolygon>
            </wp:wrapTight>
            <wp:docPr id="15" name="Obrázek 15" descr="stul_kon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ul_kon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9D6" w:rsidRPr="00FC4A89">
        <w:rPr>
          <w:rFonts w:cs="Arial"/>
          <w:szCs w:val="24"/>
        </w:rPr>
        <w:t>Obecná specifikace:</w:t>
      </w:r>
    </w:p>
    <w:p w14:paraId="11235726" w14:textId="041F4ABC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426"/>
        <w:rPr>
          <w:rFonts w:cs="Arial"/>
          <w:szCs w:val="24"/>
        </w:rPr>
      </w:pPr>
      <w:r w:rsidRPr="00FC4A89">
        <w:rPr>
          <w:rFonts w:cs="Arial"/>
          <w:szCs w:val="24"/>
        </w:rPr>
        <w:t>top LTD dtto deska pracovního stolu včetně ohranění</w:t>
      </w:r>
    </w:p>
    <w:p w14:paraId="147892EE" w14:textId="77777777" w:rsidR="00F43843" w:rsidRDefault="006F19D6" w:rsidP="005A758C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426"/>
        <w:rPr>
          <w:rFonts w:cs="Arial"/>
          <w:szCs w:val="24"/>
        </w:rPr>
      </w:pPr>
      <w:r w:rsidRPr="00194505">
        <w:rPr>
          <w:rFonts w:cs="Arial"/>
          <w:szCs w:val="24"/>
        </w:rPr>
        <w:t xml:space="preserve">čtyřnohé podnoží s rámovou konstrukcí, nohy čtvercového průřezu, </w:t>
      </w:r>
      <w:r w:rsidR="00F43843">
        <w:rPr>
          <w:rFonts w:cs="Arial"/>
          <w:szCs w:val="24"/>
        </w:rPr>
        <w:t xml:space="preserve"> </w:t>
      </w:r>
    </w:p>
    <w:p w14:paraId="13D312B7" w14:textId="6278D96D" w:rsidR="006F19D6" w:rsidRPr="00194505" w:rsidRDefault="00F43843" w:rsidP="00F4384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426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      </w:t>
      </w:r>
      <w:r w:rsidR="006F19D6" w:rsidRPr="00194505">
        <w:rPr>
          <w:rFonts w:cs="Arial"/>
          <w:szCs w:val="24"/>
        </w:rPr>
        <w:t>povrchová úprava stříbrnou práškovou barvou</w:t>
      </w:r>
    </w:p>
    <w:p w14:paraId="4565FA79" w14:textId="77777777" w:rsidR="00194505" w:rsidRDefault="00194505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2381BC04" w14:textId="2E86ADA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Specifikace jednotlivých provedení</w:t>
      </w:r>
      <w:r w:rsidR="00F43843">
        <w:rPr>
          <w:rFonts w:cs="Arial"/>
          <w:szCs w:val="24"/>
        </w:rPr>
        <w:t xml:space="preserve"> dle rozměrů desky</w:t>
      </w:r>
      <w:r>
        <w:rPr>
          <w:rFonts w:cs="Arial"/>
          <w:szCs w:val="24"/>
        </w:rPr>
        <w:t>:</w:t>
      </w:r>
    </w:p>
    <w:p w14:paraId="4316AE82" w14:textId="77777777" w:rsidR="006F19D6" w:rsidRDefault="006F19D6" w:rsidP="008B1CAA">
      <w:pPr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1100x500 mm, výška 500 mm (SK1)</w:t>
      </w:r>
    </w:p>
    <w:p w14:paraId="58318EE3" w14:textId="77777777" w:rsidR="006F19D6" w:rsidRDefault="006F19D6" w:rsidP="008B1CAA">
      <w:pPr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810x500 mm, výška 450 mm (SK2)</w:t>
      </w:r>
    </w:p>
    <w:p w14:paraId="7A27C0AF" w14:textId="6217FE45" w:rsidR="00280A69" w:rsidRDefault="00280A69" w:rsidP="008B1CAA">
      <w:pPr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800x800 mm, výška 450 mm (SK3)</w:t>
      </w:r>
    </w:p>
    <w:p w14:paraId="00437642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57013546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6465A4C8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 w:rsidRPr="0016659C">
        <w:rPr>
          <w:rFonts w:cs="Arial"/>
          <w:szCs w:val="24"/>
          <w:u w:val="single"/>
        </w:rPr>
        <w:t>Kruhov</w:t>
      </w:r>
      <w:r>
        <w:rPr>
          <w:rFonts w:cs="Arial"/>
          <w:szCs w:val="24"/>
          <w:u w:val="single"/>
        </w:rPr>
        <w:t>é</w:t>
      </w:r>
      <w:r w:rsidRPr="0016659C">
        <w:rPr>
          <w:rFonts w:cs="Arial"/>
          <w:szCs w:val="24"/>
          <w:u w:val="single"/>
        </w:rPr>
        <w:t xml:space="preserve"> stol</w:t>
      </w:r>
      <w:r>
        <w:rPr>
          <w:rFonts w:cs="Arial"/>
          <w:szCs w:val="24"/>
          <w:u w:val="single"/>
        </w:rPr>
        <w:t>ky</w:t>
      </w:r>
    </w:p>
    <w:p w14:paraId="5D3D66AA" w14:textId="32681D8B" w:rsidR="00194505" w:rsidRPr="0016659C" w:rsidRDefault="00194505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0" wp14:anchorId="18001D9C" wp14:editId="5F423C5B">
            <wp:simplePos x="0" y="0"/>
            <wp:positionH relativeFrom="column">
              <wp:posOffset>-46355</wp:posOffset>
            </wp:positionH>
            <wp:positionV relativeFrom="paragraph">
              <wp:posOffset>98425</wp:posOffset>
            </wp:positionV>
            <wp:extent cx="864235" cy="612775"/>
            <wp:effectExtent l="0" t="0" r="0" b="0"/>
            <wp:wrapTight wrapText="bothSides">
              <wp:wrapPolygon edited="0">
                <wp:start x="0" y="0"/>
                <wp:lineTo x="0" y="20817"/>
                <wp:lineTo x="20949" y="20817"/>
                <wp:lineTo x="20949" y="0"/>
                <wp:lineTo x="0" y="0"/>
              </wp:wrapPolygon>
            </wp:wrapTight>
            <wp:docPr id="14" name="Obrázek 14" descr="stul_kru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stul_kruh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F6B24" w14:textId="2DD3D391" w:rsidR="006F19D6" w:rsidRPr="0016659C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Obecná specifikace:</w:t>
      </w:r>
    </w:p>
    <w:p w14:paraId="0F6E1FCB" w14:textId="77777777" w:rsidR="006F19D6" w:rsidRPr="0016659C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 w:rsidRPr="0016659C">
        <w:rPr>
          <w:rFonts w:cs="Arial"/>
          <w:szCs w:val="24"/>
        </w:rPr>
        <w:t>top LTD dtto deska pracovního stolu včetně ohranění</w:t>
      </w:r>
    </w:p>
    <w:p w14:paraId="0EC66ED0" w14:textId="77777777" w:rsidR="006F19D6" w:rsidRPr="0016659C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 w:rsidRPr="0016659C">
        <w:rPr>
          <w:rFonts w:cs="Arial"/>
          <w:szCs w:val="24"/>
        </w:rPr>
        <w:t>centrální</w:t>
      </w:r>
      <w:r>
        <w:rPr>
          <w:rFonts w:cs="Arial"/>
          <w:szCs w:val="24"/>
        </w:rPr>
        <w:t xml:space="preserve"> kruhová</w:t>
      </w:r>
      <w:r w:rsidRPr="0016659C">
        <w:rPr>
          <w:rFonts w:cs="Arial"/>
          <w:szCs w:val="24"/>
        </w:rPr>
        <w:t xml:space="preserve"> kovová noha, povrchová úprava stříbrnou práškovou barvou</w:t>
      </w:r>
    </w:p>
    <w:p w14:paraId="6C267EBA" w14:textId="77777777" w:rsidR="00A11BB4" w:rsidRDefault="00A11BB4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204C489" w14:textId="77777777" w:rsidR="00A11BB4" w:rsidRDefault="00A11BB4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6D95E0A6" w14:textId="57E547EA" w:rsidR="006F19D6" w:rsidRPr="0016659C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 w:rsidRPr="0016659C">
        <w:rPr>
          <w:rFonts w:cs="Arial"/>
          <w:szCs w:val="24"/>
        </w:rPr>
        <w:t>Specifikace jednotlivých provedení:</w:t>
      </w:r>
    </w:p>
    <w:p w14:paraId="29D83E43" w14:textId="77777777" w:rsidR="006F19D6" w:rsidRPr="0016659C" w:rsidRDefault="006F19D6" w:rsidP="008B1CA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16659C">
        <w:rPr>
          <w:rFonts w:cs="Arial"/>
          <w:szCs w:val="24"/>
        </w:rPr>
        <w:t>průměr 650 mm, výška 500 mm (SKr1)</w:t>
      </w:r>
    </w:p>
    <w:p w14:paraId="67D950DA" w14:textId="77777777" w:rsidR="006F19D6" w:rsidRPr="0016659C" w:rsidRDefault="006F19D6" w:rsidP="008B1CA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16659C">
        <w:rPr>
          <w:rFonts w:cs="Arial"/>
          <w:szCs w:val="24"/>
        </w:rPr>
        <w:t>průměr 800 mm, výška 750 mm (SKr2)</w:t>
      </w:r>
    </w:p>
    <w:p w14:paraId="16FFA419" w14:textId="77777777" w:rsidR="006F19D6" w:rsidRDefault="006F19D6" w:rsidP="008B1CAA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bookmarkStart w:id="1" w:name="OLE_LINK9"/>
      <w:r w:rsidRPr="0016659C">
        <w:rPr>
          <w:rFonts w:cs="Arial"/>
          <w:szCs w:val="24"/>
        </w:rPr>
        <w:t>průměr 1200 mm, výška 1100 mm (SKr3</w:t>
      </w:r>
      <w:bookmarkEnd w:id="1"/>
      <w:r w:rsidRPr="0016659C">
        <w:rPr>
          <w:rFonts w:cs="Arial"/>
          <w:szCs w:val="24"/>
        </w:rPr>
        <w:t>)</w:t>
      </w:r>
    </w:p>
    <w:p w14:paraId="098859F8" w14:textId="7BFC7ED2" w:rsidR="006F19D6" w:rsidRPr="00A11BB4" w:rsidRDefault="006F19D6" w:rsidP="006F19D6">
      <w:pPr>
        <w:pStyle w:val="Odstavecseseznamem"/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787AE8">
        <w:rPr>
          <w:rFonts w:cs="Arial"/>
          <w:szCs w:val="24"/>
        </w:rPr>
        <w:t>pr</w:t>
      </w:r>
      <w:r w:rsidR="00A11BB4">
        <w:rPr>
          <w:rFonts w:cs="Arial"/>
          <w:szCs w:val="24"/>
        </w:rPr>
        <w:t>ůměr 600 mm, výška 750 mm (SKr4</w:t>
      </w:r>
    </w:p>
    <w:p w14:paraId="1B6A0D31" w14:textId="77777777" w:rsidR="000C5D9B" w:rsidRDefault="000C5D9B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4EF02588" w14:textId="77777777" w:rsidR="006F19D6" w:rsidRDefault="006F19D6" w:rsidP="006F19D6">
      <w:pPr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>Stůl přístavný</w:t>
      </w:r>
    </w:p>
    <w:p w14:paraId="1798796D" w14:textId="77777777" w:rsidR="00194505" w:rsidRDefault="00194505" w:rsidP="006F19D6">
      <w:pPr>
        <w:rPr>
          <w:rFonts w:cs="Arial"/>
          <w:szCs w:val="24"/>
        </w:rPr>
      </w:pPr>
    </w:p>
    <w:p w14:paraId="6DDCB336" w14:textId="2CE4F008" w:rsidR="006F19D6" w:rsidRPr="00E3727A" w:rsidRDefault="006F19D6" w:rsidP="008B1CAA">
      <w:pPr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s výztuží (StP</w:t>
      </w:r>
      <w:r w:rsidR="007149C2">
        <w:rPr>
          <w:rFonts w:cs="Arial"/>
          <w:szCs w:val="24"/>
        </w:rPr>
        <w:t>1</w:t>
      </w:r>
      <w:r>
        <w:rPr>
          <w:rFonts w:cs="Arial"/>
          <w:szCs w:val="24"/>
        </w:rPr>
        <w:t>)</w:t>
      </w:r>
    </w:p>
    <w:p w14:paraId="46D41288" w14:textId="77777777" w:rsidR="006F19D6" w:rsidRDefault="006F19D6" w:rsidP="006F19D6">
      <w:pPr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3840" behindDoc="1" locked="0" layoutInCell="1" allowOverlap="1" wp14:anchorId="660F6529" wp14:editId="6B7F73A1">
            <wp:simplePos x="0" y="0"/>
            <wp:positionH relativeFrom="column">
              <wp:posOffset>3810</wp:posOffset>
            </wp:positionH>
            <wp:positionV relativeFrom="paragraph">
              <wp:posOffset>71120</wp:posOffset>
            </wp:positionV>
            <wp:extent cx="1969770" cy="904240"/>
            <wp:effectExtent l="0" t="0" r="0" b="0"/>
            <wp:wrapTight wrapText="bothSides">
              <wp:wrapPolygon edited="0">
                <wp:start x="0" y="0"/>
                <wp:lineTo x="0" y="20933"/>
                <wp:lineTo x="21308" y="20933"/>
                <wp:lineTo x="21308" y="0"/>
                <wp:lineTo x="0" y="0"/>
              </wp:wrapPolygon>
            </wp:wrapTight>
            <wp:docPr id="13" name="Obrázek 13" descr="st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tp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D7C53F" w14:textId="77777777" w:rsidR="006F19D6" w:rsidRPr="00BC6A21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výška horní hrany od podlahy 750 mm</w:t>
      </w:r>
    </w:p>
    <w:p w14:paraId="02BA428D" w14:textId="77777777" w:rsidR="00194505" w:rsidRPr="005A758C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  <w:u w:val="single"/>
        </w:rPr>
      </w:pPr>
      <w:r>
        <w:rPr>
          <w:rFonts w:cs="Arial"/>
          <w:szCs w:val="24"/>
        </w:rPr>
        <w:t xml:space="preserve">top LTD dtto deska pracovního stolu včetně </w:t>
      </w:r>
    </w:p>
    <w:p w14:paraId="00B6D390" w14:textId="5A208A73" w:rsidR="006F19D6" w:rsidRPr="00E14EAD" w:rsidRDefault="00A11BB4" w:rsidP="005A75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rPr>
          <w:rFonts w:cs="Arial"/>
          <w:szCs w:val="24"/>
          <w:u w:val="single"/>
        </w:rPr>
      </w:pPr>
      <w:r>
        <w:rPr>
          <w:rFonts w:cs="Arial"/>
          <w:szCs w:val="24"/>
        </w:rPr>
        <w:t xml:space="preserve">     </w:t>
      </w:r>
      <w:r w:rsidR="006F19D6">
        <w:rPr>
          <w:rFonts w:cs="Arial"/>
          <w:szCs w:val="24"/>
        </w:rPr>
        <w:t>ohranění, rozměr 1600x800 mm</w:t>
      </w:r>
    </w:p>
    <w:p w14:paraId="2038BBA2" w14:textId="3F1C7E24" w:rsidR="006F19D6" w:rsidRDefault="006F19D6" w:rsidP="005A758C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194505">
        <w:rPr>
          <w:rFonts w:cs="Arial"/>
          <w:szCs w:val="24"/>
        </w:rPr>
        <w:t>kovové podnoží čtyřnohé s rámovou konstrukcí a podélnou výztuhou uprostřed nohy čtvercového průřezu, povrchová úprava stříbrnou práškovou barvou</w:t>
      </w:r>
    </w:p>
    <w:p w14:paraId="2DA3DF4C" w14:textId="77777777" w:rsidR="00194505" w:rsidRDefault="00194505" w:rsidP="005A75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2F7E5327" w14:textId="77777777" w:rsidR="00194505" w:rsidRPr="00194505" w:rsidRDefault="00194505" w:rsidP="005A75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3B82F97C" w14:textId="77777777" w:rsidR="006F19D6" w:rsidRDefault="006F19D6" w:rsidP="008B1CAA">
      <w:pPr>
        <w:numPr>
          <w:ilvl w:val="0"/>
          <w:numId w:val="4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úzký (StP2)</w:t>
      </w:r>
    </w:p>
    <w:p w14:paraId="2AA9DD4B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4864" behindDoc="1" locked="0" layoutInCell="1" allowOverlap="1" wp14:anchorId="1F533AFC" wp14:editId="570AA4E5">
            <wp:simplePos x="0" y="0"/>
            <wp:positionH relativeFrom="column">
              <wp:posOffset>3810</wp:posOffset>
            </wp:positionH>
            <wp:positionV relativeFrom="paragraph">
              <wp:posOffset>168910</wp:posOffset>
            </wp:positionV>
            <wp:extent cx="1969770" cy="945515"/>
            <wp:effectExtent l="0" t="0" r="0" b="6985"/>
            <wp:wrapTight wrapText="bothSides">
              <wp:wrapPolygon edited="0">
                <wp:start x="0" y="0"/>
                <wp:lineTo x="0" y="21324"/>
                <wp:lineTo x="21308" y="21324"/>
                <wp:lineTo x="21308" y="0"/>
                <wp:lineTo x="0" y="0"/>
              </wp:wrapPolygon>
            </wp:wrapTight>
            <wp:docPr id="12" name="Obrázek 12" descr="St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tP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B5884" w14:textId="77777777" w:rsidR="006F19D6" w:rsidRPr="00BC6A21" w:rsidRDefault="006F19D6" w:rsidP="008B1CAA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výška horní hrany od podlahy 750 mm</w:t>
      </w:r>
    </w:p>
    <w:p w14:paraId="79A8495E" w14:textId="77777777" w:rsidR="002D4404" w:rsidRPr="002D4404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  <w:u w:val="single"/>
        </w:rPr>
      </w:pPr>
      <w:r>
        <w:rPr>
          <w:rFonts w:cs="Arial"/>
          <w:szCs w:val="24"/>
        </w:rPr>
        <w:t xml:space="preserve">top LTD dtto deska pracovního stolu včetně </w:t>
      </w:r>
    </w:p>
    <w:p w14:paraId="4F9FAABA" w14:textId="165FE040" w:rsidR="006F19D6" w:rsidRPr="00E14EAD" w:rsidRDefault="00A11BB4" w:rsidP="002D440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rPr>
          <w:rFonts w:cs="Arial"/>
          <w:szCs w:val="24"/>
          <w:u w:val="single"/>
        </w:rPr>
      </w:pPr>
      <w:r>
        <w:rPr>
          <w:rFonts w:cs="Arial"/>
          <w:szCs w:val="24"/>
        </w:rPr>
        <w:t xml:space="preserve">     </w:t>
      </w:r>
      <w:r w:rsidR="006F19D6">
        <w:rPr>
          <w:rFonts w:cs="Arial"/>
          <w:szCs w:val="24"/>
        </w:rPr>
        <w:t>ohranění, rozměr 1600x450 mm</w:t>
      </w:r>
    </w:p>
    <w:p w14:paraId="73B414D5" w14:textId="77777777" w:rsidR="002D4404" w:rsidRDefault="006F19D6" w:rsidP="006F19D6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5A758C">
        <w:rPr>
          <w:rFonts w:cs="Arial"/>
          <w:szCs w:val="24"/>
        </w:rPr>
        <w:t xml:space="preserve">kovové podnoží čtyřnohé s rámovou konstrukcí, </w:t>
      </w:r>
    </w:p>
    <w:p w14:paraId="0A7943F0" w14:textId="61EEB18D" w:rsidR="002D4404" w:rsidRDefault="002D4404" w:rsidP="002D440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</w:t>
      </w:r>
      <w:r w:rsidR="006F19D6" w:rsidRPr="005A758C">
        <w:rPr>
          <w:rFonts w:cs="Arial"/>
          <w:szCs w:val="24"/>
        </w:rPr>
        <w:t xml:space="preserve">nohy čtvercového průřezu, povrchová úprava </w:t>
      </w:r>
    </w:p>
    <w:p w14:paraId="3E4DA78D" w14:textId="1E027B28" w:rsidR="006F19D6" w:rsidRPr="005A758C" w:rsidRDefault="002D4404" w:rsidP="002D440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</w:t>
      </w:r>
      <w:r w:rsidR="006F19D6" w:rsidRPr="005A758C">
        <w:rPr>
          <w:rFonts w:cs="Arial"/>
          <w:szCs w:val="24"/>
        </w:rPr>
        <w:t xml:space="preserve">stříbrnou práškovou </w:t>
      </w:r>
      <w:r w:rsidR="005A758C">
        <w:rPr>
          <w:rFonts w:cs="Arial"/>
          <w:szCs w:val="24"/>
        </w:rPr>
        <w:t>b</w:t>
      </w:r>
      <w:r w:rsidR="006F19D6" w:rsidRPr="005A758C">
        <w:rPr>
          <w:rFonts w:cs="Arial"/>
          <w:szCs w:val="24"/>
        </w:rPr>
        <w:t>arvou</w:t>
      </w:r>
    </w:p>
    <w:p w14:paraId="4421A264" w14:textId="77777777" w:rsidR="006F19D6" w:rsidRDefault="006F19D6" w:rsidP="006F19D6">
      <w:pPr>
        <w:rPr>
          <w:rFonts w:cs="Arial"/>
          <w:szCs w:val="24"/>
        </w:rPr>
      </w:pPr>
    </w:p>
    <w:p w14:paraId="2C821F50" w14:textId="0D94A5A8" w:rsidR="00912A3A" w:rsidRDefault="00912A3A" w:rsidP="006F19D6">
      <w:pPr>
        <w:rPr>
          <w:rFonts w:cs="Arial"/>
          <w:szCs w:val="24"/>
        </w:rPr>
      </w:pPr>
    </w:p>
    <w:p w14:paraId="1AA3DDDF" w14:textId="77777777" w:rsidR="00810272" w:rsidRDefault="00810272" w:rsidP="006F19D6">
      <w:pPr>
        <w:rPr>
          <w:rFonts w:cs="Arial"/>
          <w:szCs w:val="24"/>
        </w:rPr>
      </w:pPr>
    </w:p>
    <w:p w14:paraId="00BE058E" w14:textId="71BD55E3" w:rsidR="00810272" w:rsidRPr="00810272" w:rsidRDefault="00810272" w:rsidP="00810272">
      <w:pPr>
        <w:rPr>
          <w:rFonts w:cs="Arial"/>
          <w:szCs w:val="20"/>
        </w:rPr>
      </w:pPr>
      <w:r w:rsidRPr="00810272">
        <w:rPr>
          <w:rFonts w:cs="Arial"/>
          <w:szCs w:val="20"/>
          <w:u w:val="single"/>
        </w:rPr>
        <w:t>Stůl badatelský</w:t>
      </w:r>
      <w:r w:rsidR="005D71CA">
        <w:rPr>
          <w:rFonts w:cs="Arial"/>
          <w:szCs w:val="20"/>
        </w:rPr>
        <w:t xml:space="preserve"> </w:t>
      </w:r>
    </w:p>
    <w:p w14:paraId="14E7CE8A" w14:textId="77777777" w:rsidR="00810272" w:rsidRPr="0068528E" w:rsidRDefault="00810272" w:rsidP="00810272">
      <w:pPr>
        <w:rPr>
          <w:rFonts w:cs="Arial"/>
          <w:szCs w:val="20"/>
        </w:rPr>
      </w:pPr>
      <w:r w:rsidRPr="0068528E">
        <w:rPr>
          <w:rFonts w:cs="Arial"/>
          <w:noProof/>
          <w:szCs w:val="20"/>
          <w:lang w:eastAsia="cs-CZ"/>
        </w:rPr>
        <w:drawing>
          <wp:anchor distT="0" distB="0" distL="114300" distR="114300" simplePos="0" relativeHeight="251656192" behindDoc="1" locked="0" layoutInCell="1" allowOverlap="1" wp14:anchorId="2249FDDB" wp14:editId="0B9C7DD9">
            <wp:simplePos x="0" y="0"/>
            <wp:positionH relativeFrom="column">
              <wp:posOffset>-15240</wp:posOffset>
            </wp:positionH>
            <wp:positionV relativeFrom="paragraph">
              <wp:posOffset>137795</wp:posOffset>
            </wp:positionV>
            <wp:extent cx="633095" cy="713740"/>
            <wp:effectExtent l="0" t="0" r="0" b="0"/>
            <wp:wrapTight wrapText="bothSides">
              <wp:wrapPolygon edited="0">
                <wp:start x="0" y="0"/>
                <wp:lineTo x="0" y="20754"/>
                <wp:lineTo x="20798" y="20754"/>
                <wp:lineTo x="20798" y="0"/>
                <wp:lineTo x="0" y="0"/>
              </wp:wrapPolygon>
            </wp:wrapTight>
            <wp:docPr id="51" name="Obrázek 51" descr="s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b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B2F38" w14:textId="77777777" w:rsidR="00810272" w:rsidRPr="0068528E" w:rsidRDefault="00810272" w:rsidP="00810272">
      <w:pPr>
        <w:pStyle w:val="Odstavecseseznamem"/>
        <w:numPr>
          <w:ilvl w:val="0"/>
          <w:numId w:val="3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0"/>
        </w:rPr>
      </w:pPr>
      <w:r w:rsidRPr="0068528E">
        <w:rPr>
          <w:rFonts w:cs="Arial"/>
          <w:szCs w:val="20"/>
        </w:rPr>
        <w:t>standardní výška horní hrany od podlahy 750 mm</w:t>
      </w:r>
    </w:p>
    <w:p w14:paraId="287F4755" w14:textId="77777777" w:rsidR="00810272" w:rsidRPr="0068528E" w:rsidRDefault="00810272" w:rsidP="00810272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0"/>
          <w:u w:val="single"/>
        </w:rPr>
      </w:pPr>
      <w:r w:rsidRPr="0068528E">
        <w:rPr>
          <w:rFonts w:cs="Arial"/>
          <w:szCs w:val="20"/>
        </w:rPr>
        <w:t>top LTD dtto deska pracovního stolu včetně ohranění</w:t>
      </w:r>
    </w:p>
    <w:p w14:paraId="35E04AC1" w14:textId="77777777" w:rsidR="00810272" w:rsidRPr="0068528E" w:rsidRDefault="00810272" w:rsidP="00810272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0"/>
          <w:u w:val="single"/>
        </w:rPr>
      </w:pPr>
      <w:r w:rsidRPr="0068528E">
        <w:rPr>
          <w:rFonts w:cs="Arial"/>
          <w:szCs w:val="20"/>
        </w:rPr>
        <w:t>podnoží kovové čtyřnohé</w:t>
      </w:r>
      <w:r w:rsidRPr="0068528E">
        <w:rPr>
          <w:rFonts w:cs="Arial"/>
          <w:color w:val="0070C0"/>
          <w:szCs w:val="20"/>
        </w:rPr>
        <w:t xml:space="preserve"> </w:t>
      </w:r>
      <w:r w:rsidRPr="0068528E">
        <w:rPr>
          <w:rFonts w:cs="Arial"/>
          <w:szCs w:val="20"/>
        </w:rPr>
        <w:t xml:space="preserve">s rámovou konstrukcí, povrchová úprava  </w:t>
      </w:r>
    </w:p>
    <w:p w14:paraId="78A09927" w14:textId="6751DDD7" w:rsidR="00810272" w:rsidRDefault="00810272" w:rsidP="00810272">
      <w:pPr>
        <w:autoSpaceDE w:val="0"/>
        <w:autoSpaceDN w:val="0"/>
        <w:adjustRightInd w:val="0"/>
        <w:ind w:left="1068"/>
        <w:rPr>
          <w:rFonts w:cs="Arial"/>
          <w:szCs w:val="20"/>
        </w:rPr>
      </w:pPr>
      <w:r w:rsidRPr="0068528E">
        <w:rPr>
          <w:rFonts w:cs="Arial"/>
          <w:szCs w:val="20"/>
        </w:rPr>
        <w:t xml:space="preserve">      stříbrnou práškovou barvou</w:t>
      </w:r>
    </w:p>
    <w:p w14:paraId="442056D1" w14:textId="77777777" w:rsidR="00810272" w:rsidRPr="0068528E" w:rsidRDefault="00810272" w:rsidP="00810272">
      <w:pPr>
        <w:autoSpaceDE w:val="0"/>
        <w:autoSpaceDN w:val="0"/>
        <w:adjustRightInd w:val="0"/>
        <w:ind w:left="1068"/>
        <w:rPr>
          <w:rFonts w:cs="Arial"/>
          <w:szCs w:val="20"/>
          <w:u w:val="single"/>
        </w:rPr>
      </w:pPr>
    </w:p>
    <w:p w14:paraId="27AF6E43" w14:textId="77777777" w:rsidR="00810272" w:rsidRPr="0068528E" w:rsidRDefault="00810272" w:rsidP="00810272">
      <w:pPr>
        <w:rPr>
          <w:rFonts w:cs="Arial"/>
          <w:szCs w:val="20"/>
        </w:rPr>
      </w:pPr>
    </w:p>
    <w:p w14:paraId="1025CE1E" w14:textId="77777777" w:rsidR="00810272" w:rsidRPr="0068528E" w:rsidRDefault="00810272" w:rsidP="00810272">
      <w:pPr>
        <w:autoSpaceDE w:val="0"/>
        <w:autoSpaceDN w:val="0"/>
        <w:adjustRightInd w:val="0"/>
        <w:rPr>
          <w:rFonts w:cs="Arial"/>
          <w:szCs w:val="20"/>
        </w:rPr>
      </w:pPr>
      <w:r w:rsidRPr="0068528E">
        <w:rPr>
          <w:rFonts w:cs="Arial"/>
          <w:szCs w:val="20"/>
        </w:rPr>
        <w:t>Specifikace jednotlivých provedení dle rozměrů desky:</w:t>
      </w:r>
    </w:p>
    <w:p w14:paraId="15611D35" w14:textId="77777777" w:rsidR="00810272" w:rsidRPr="0068528E" w:rsidRDefault="00810272" w:rsidP="00810272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0"/>
        </w:rPr>
      </w:pPr>
      <w:r w:rsidRPr="0068528E">
        <w:rPr>
          <w:rFonts w:cs="Arial"/>
          <w:szCs w:val="20"/>
        </w:rPr>
        <w:t>600x600 mm (SB1)</w:t>
      </w:r>
    </w:p>
    <w:p w14:paraId="49AA3898" w14:textId="77777777" w:rsidR="00810272" w:rsidRPr="0068528E" w:rsidRDefault="00810272" w:rsidP="00810272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0"/>
        </w:rPr>
      </w:pPr>
      <w:r w:rsidRPr="0068528E">
        <w:rPr>
          <w:rFonts w:cs="Arial"/>
          <w:szCs w:val="20"/>
        </w:rPr>
        <w:t>800x800 mm (SB2)</w:t>
      </w:r>
    </w:p>
    <w:p w14:paraId="4292F789" w14:textId="77777777" w:rsidR="005A758C" w:rsidRDefault="005A758C" w:rsidP="006F19D6">
      <w:pPr>
        <w:rPr>
          <w:rFonts w:cs="Arial"/>
          <w:szCs w:val="24"/>
        </w:rPr>
      </w:pPr>
    </w:p>
    <w:p w14:paraId="16F7F8A3" w14:textId="77777777" w:rsidR="00912A3A" w:rsidRDefault="00912A3A" w:rsidP="006F19D6">
      <w:pPr>
        <w:rPr>
          <w:rFonts w:cs="Arial"/>
          <w:szCs w:val="24"/>
        </w:rPr>
      </w:pPr>
    </w:p>
    <w:p w14:paraId="0CB7DD75" w14:textId="77777777" w:rsidR="00912A3A" w:rsidRDefault="00912A3A" w:rsidP="006F19D6">
      <w:pPr>
        <w:rPr>
          <w:rFonts w:cs="Arial"/>
          <w:szCs w:val="24"/>
        </w:rPr>
      </w:pPr>
    </w:p>
    <w:p w14:paraId="6DA2FD57" w14:textId="77777777" w:rsidR="00194505" w:rsidRPr="008D039B" w:rsidRDefault="00194505" w:rsidP="00194505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b/>
          <w:szCs w:val="24"/>
          <w:u w:val="single"/>
        </w:rPr>
        <w:t>Úložný nábytek</w:t>
      </w:r>
    </w:p>
    <w:p w14:paraId="20DDEC37" w14:textId="77777777" w:rsidR="00194505" w:rsidRDefault="00194505" w:rsidP="00194505">
      <w:pPr>
        <w:autoSpaceDE w:val="0"/>
        <w:autoSpaceDN w:val="0"/>
        <w:adjustRightInd w:val="0"/>
        <w:rPr>
          <w:rFonts w:cs="Arial"/>
          <w:szCs w:val="24"/>
          <w:u w:val="single"/>
        </w:rPr>
      </w:pPr>
    </w:p>
    <w:p w14:paraId="7CBBCC53" w14:textId="77777777" w:rsidR="00194505" w:rsidRDefault="00194505" w:rsidP="00194505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 w:rsidRPr="003069B1">
        <w:rPr>
          <w:rFonts w:cs="Arial"/>
          <w:szCs w:val="24"/>
          <w:u w:val="single"/>
        </w:rPr>
        <w:t>Kontejner stolový</w:t>
      </w:r>
      <w:r>
        <w:rPr>
          <w:rFonts w:cs="Arial"/>
          <w:szCs w:val="24"/>
          <w:u w:val="single"/>
        </w:rPr>
        <w:t xml:space="preserve"> (KS)</w:t>
      </w:r>
    </w:p>
    <w:p w14:paraId="4B9A7DE5" w14:textId="77777777" w:rsidR="00194505" w:rsidRPr="00445CD5" w:rsidRDefault="00194505" w:rsidP="00194505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12512" behindDoc="0" locked="0" layoutInCell="1" allowOverlap="1" wp14:anchorId="7B6D629E" wp14:editId="2E6D4B6C">
            <wp:simplePos x="0" y="0"/>
            <wp:positionH relativeFrom="column">
              <wp:posOffset>-10795</wp:posOffset>
            </wp:positionH>
            <wp:positionV relativeFrom="paragraph">
              <wp:posOffset>119380</wp:posOffset>
            </wp:positionV>
            <wp:extent cx="631825" cy="873125"/>
            <wp:effectExtent l="0" t="0" r="0" b="3175"/>
            <wp:wrapSquare wrapText="bothSides"/>
            <wp:docPr id="57" name="Obrázek 57" descr="kontej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ntejner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ab/>
      </w:r>
    </w:p>
    <w:p w14:paraId="00DC89B2" w14:textId="77777777" w:rsidR="00194505" w:rsidRPr="00F92EC8" w:rsidRDefault="00194505" w:rsidP="00194505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hloubka 780 - 800 mm</w:t>
      </w:r>
    </w:p>
    <w:p w14:paraId="279B1A6D" w14:textId="77777777" w:rsidR="00194505" w:rsidRDefault="00194505" w:rsidP="00194505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lepený deskový korpus </w:t>
      </w:r>
      <w:r w:rsidRPr="00197BBE">
        <w:rPr>
          <w:rFonts w:cs="Arial"/>
          <w:szCs w:val="24"/>
        </w:rPr>
        <w:t>z LTD</w:t>
      </w:r>
      <w:r>
        <w:rPr>
          <w:rFonts w:cs="Arial"/>
          <w:szCs w:val="24"/>
        </w:rPr>
        <w:t xml:space="preserve">, naložený top LTD dtto deska pracovního stolu </w:t>
      </w:r>
    </w:p>
    <w:p w14:paraId="04519A40" w14:textId="77777777" w:rsidR="00194505" w:rsidRDefault="00194505" w:rsidP="00194505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20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             včetně ohranění</w:t>
      </w:r>
    </w:p>
    <w:p w14:paraId="49972F47" w14:textId="77777777" w:rsidR="00194505" w:rsidRPr="00BD4AD4" w:rsidRDefault="00194505" w:rsidP="00194505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BD4AD4">
        <w:rPr>
          <w:rFonts w:cs="Arial"/>
          <w:szCs w:val="24"/>
        </w:rPr>
        <w:t>pohledová záda</w:t>
      </w:r>
      <w:r>
        <w:rPr>
          <w:rFonts w:cs="Arial"/>
          <w:szCs w:val="24"/>
        </w:rPr>
        <w:t xml:space="preserve"> z LTD tloušťky 6 až 10 mm</w:t>
      </w:r>
      <w:r w:rsidRPr="00BD4AD4">
        <w:rPr>
          <w:rFonts w:cs="Arial"/>
          <w:szCs w:val="24"/>
        </w:rPr>
        <w:t xml:space="preserve"> v dezénu korpusu</w:t>
      </w:r>
      <w:r>
        <w:rPr>
          <w:rFonts w:cs="Arial"/>
          <w:szCs w:val="24"/>
        </w:rPr>
        <w:t xml:space="preserve"> fixovaná v drážce</w:t>
      </w:r>
    </w:p>
    <w:p w14:paraId="47FD8475" w14:textId="77777777" w:rsidR="00194505" w:rsidRPr="007776FC" w:rsidRDefault="00194505" w:rsidP="00194505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7776FC">
        <w:rPr>
          <w:rFonts w:cs="Arial"/>
        </w:rPr>
        <w:t xml:space="preserve">kování </w:t>
      </w:r>
      <w:r>
        <w:rPr>
          <w:rFonts w:cs="Arial"/>
        </w:rPr>
        <w:t xml:space="preserve">kovové, </w:t>
      </w:r>
      <w:r w:rsidRPr="007776FC">
        <w:rPr>
          <w:rFonts w:cs="Arial"/>
        </w:rPr>
        <w:t>značkové</w:t>
      </w:r>
      <w:r>
        <w:rPr>
          <w:rFonts w:cs="Arial"/>
        </w:rPr>
        <w:t>,</w:t>
      </w:r>
      <w:r w:rsidRPr="007776FC">
        <w:rPr>
          <w:rFonts w:cs="Arial"/>
        </w:rPr>
        <w:t xml:space="preserve"> vyšší standard</w:t>
      </w:r>
      <w:r>
        <w:rPr>
          <w:rFonts w:cs="Arial"/>
        </w:rPr>
        <w:t xml:space="preserve">; </w:t>
      </w:r>
      <w:r>
        <w:rPr>
          <w:rFonts w:cs="Arial"/>
          <w:szCs w:val="24"/>
        </w:rPr>
        <w:t>záruka min. 10 let</w:t>
      </w:r>
    </w:p>
    <w:p w14:paraId="63CF4D93" w14:textId="77777777" w:rsidR="00194505" w:rsidRDefault="00194505" w:rsidP="00194505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FF5340">
        <w:rPr>
          <w:rFonts w:cs="Arial"/>
          <w:szCs w:val="24"/>
        </w:rPr>
        <w:t xml:space="preserve">zásuvky 1,3,3,3 (horní organizér) celokovové s možností </w:t>
      </w:r>
      <w:r>
        <w:rPr>
          <w:rFonts w:cs="Arial"/>
          <w:szCs w:val="24"/>
        </w:rPr>
        <w:t>rozdělení prostoru příčkami</w:t>
      </w:r>
    </w:p>
    <w:p w14:paraId="22DFEEC6" w14:textId="77777777" w:rsidR="00194505" w:rsidRDefault="00194505" w:rsidP="00194505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197BBE">
        <w:rPr>
          <w:rFonts w:cs="Arial"/>
          <w:szCs w:val="24"/>
        </w:rPr>
        <w:t>čela zásuvek v provedení LTD</w:t>
      </w:r>
      <w:r w:rsidRPr="007776F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korpusu s ohraněním</w:t>
      </w:r>
    </w:p>
    <w:p w14:paraId="03D7EAC4" w14:textId="77777777" w:rsidR="00194505" w:rsidRPr="00600EF8" w:rsidRDefault="00194505" w:rsidP="00194505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600EF8">
        <w:rPr>
          <w:rFonts w:cs="Arial"/>
          <w:szCs w:val="24"/>
        </w:rPr>
        <w:t>centrální zámek</w:t>
      </w:r>
    </w:p>
    <w:p w14:paraId="0D560399" w14:textId="77777777" w:rsidR="00194505" w:rsidRDefault="00194505" w:rsidP="00194505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FF5340">
        <w:rPr>
          <w:rFonts w:cs="Arial"/>
          <w:szCs w:val="24"/>
        </w:rPr>
        <w:t>výsuv zásuvek minimálně 75%</w:t>
      </w:r>
    </w:p>
    <w:p w14:paraId="37D4C65F" w14:textId="77777777" w:rsidR="00194505" w:rsidRPr="007776FC" w:rsidRDefault="00194505" w:rsidP="00194505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blokace </w:t>
      </w:r>
      <w:r w:rsidRPr="007776FC">
        <w:rPr>
          <w:rFonts w:cs="Arial"/>
        </w:rPr>
        <w:t>zamezuj</w:t>
      </w:r>
      <w:r>
        <w:rPr>
          <w:rFonts w:cs="Arial"/>
        </w:rPr>
        <w:t>ící</w:t>
      </w:r>
      <w:r w:rsidRPr="007776FC">
        <w:rPr>
          <w:rFonts w:cs="Arial"/>
        </w:rPr>
        <w:t xml:space="preserve"> vysunutí více než jedné</w:t>
      </w:r>
      <w:r>
        <w:rPr>
          <w:rFonts w:cs="Arial"/>
        </w:rPr>
        <w:t xml:space="preserve"> zásuvky</w:t>
      </w:r>
    </w:p>
    <w:p w14:paraId="78CAF06B" w14:textId="77777777" w:rsidR="00194505" w:rsidRPr="007776FC" w:rsidRDefault="00194505" w:rsidP="00194505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7776FC">
        <w:rPr>
          <w:rFonts w:cs="Arial"/>
          <w:szCs w:val="24"/>
        </w:rPr>
        <w:t>kolečka odpovída</w:t>
      </w:r>
      <w:r>
        <w:rPr>
          <w:rFonts w:cs="Arial"/>
          <w:szCs w:val="24"/>
        </w:rPr>
        <w:t xml:space="preserve">jící povrchu podlahy – </w:t>
      </w:r>
      <w:r w:rsidRPr="00600EF8">
        <w:rPr>
          <w:rFonts w:cs="Arial"/>
          <w:szCs w:val="24"/>
        </w:rPr>
        <w:t>marmoleum</w:t>
      </w:r>
      <w:r>
        <w:rPr>
          <w:rFonts w:cs="Arial"/>
          <w:szCs w:val="24"/>
        </w:rPr>
        <w:t>; záruka min. 10 let</w:t>
      </w:r>
    </w:p>
    <w:p w14:paraId="1C7624C5" w14:textId="77777777" w:rsidR="00194505" w:rsidRDefault="00194505" w:rsidP="00194505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jednotné kovové úchytky</w:t>
      </w:r>
    </w:p>
    <w:p w14:paraId="04B78968" w14:textId="77777777" w:rsidR="00912A3A" w:rsidRDefault="00912A3A" w:rsidP="006F19D6">
      <w:pPr>
        <w:rPr>
          <w:rFonts w:cs="Arial"/>
          <w:szCs w:val="24"/>
        </w:rPr>
      </w:pPr>
    </w:p>
    <w:p w14:paraId="317AB63F" w14:textId="4E88E013" w:rsidR="00194505" w:rsidRDefault="00194505" w:rsidP="006F19D6">
      <w:pPr>
        <w:rPr>
          <w:rFonts w:cs="Arial"/>
          <w:szCs w:val="24"/>
        </w:rPr>
      </w:pPr>
    </w:p>
    <w:p w14:paraId="7409197B" w14:textId="77777777" w:rsidR="000C5D9B" w:rsidRDefault="000C5D9B" w:rsidP="006F19D6">
      <w:pPr>
        <w:rPr>
          <w:rFonts w:cs="Arial"/>
          <w:szCs w:val="24"/>
        </w:rPr>
      </w:pPr>
    </w:p>
    <w:p w14:paraId="65F37FE2" w14:textId="77777777" w:rsidR="006F19D6" w:rsidRPr="003069B1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 w:rsidRPr="003069B1">
        <w:rPr>
          <w:rFonts w:cs="Arial"/>
          <w:szCs w:val="24"/>
          <w:u w:val="single"/>
        </w:rPr>
        <w:t>Skříně</w:t>
      </w:r>
    </w:p>
    <w:p w14:paraId="497DDB3D" w14:textId="77777777" w:rsidR="006F19D6" w:rsidRPr="004E40B1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Obecná specifikace:</w:t>
      </w:r>
    </w:p>
    <w:p w14:paraId="7C50A0B4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6" w:hanging="357"/>
        <w:rPr>
          <w:rFonts w:cs="Arial"/>
          <w:szCs w:val="24"/>
        </w:rPr>
      </w:pPr>
      <w:r>
        <w:rPr>
          <w:rFonts w:cs="Arial"/>
          <w:szCs w:val="24"/>
        </w:rPr>
        <w:t xml:space="preserve">standardní skříně jsou požadovány v těchto výškách </w:t>
      </w:r>
      <w:r w:rsidRPr="004E40B1">
        <w:rPr>
          <w:rFonts w:cs="Arial"/>
          <w:szCs w:val="24"/>
        </w:rPr>
        <w:t>– pro 2</w:t>
      </w:r>
      <w:r>
        <w:rPr>
          <w:rFonts w:cs="Arial"/>
          <w:szCs w:val="24"/>
        </w:rPr>
        <w:t>, 3</w:t>
      </w:r>
      <w:r w:rsidRPr="004E40B1">
        <w:rPr>
          <w:rFonts w:cs="Arial"/>
          <w:szCs w:val="24"/>
        </w:rPr>
        <w:t xml:space="preserve"> a 6 modulů šanonových výšek (</w:t>
      </w:r>
      <w:r>
        <w:rPr>
          <w:rFonts w:cs="Arial"/>
          <w:szCs w:val="24"/>
        </w:rPr>
        <w:t>OH)</w:t>
      </w:r>
    </w:p>
    <w:p w14:paraId="3C3208A9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6" w:hanging="357"/>
        <w:rPr>
          <w:rFonts w:cs="Arial"/>
          <w:szCs w:val="24"/>
        </w:rPr>
      </w:pPr>
      <w:r w:rsidRPr="007F7B21">
        <w:rPr>
          <w:rFonts w:cs="Arial"/>
          <w:b/>
          <w:szCs w:val="24"/>
        </w:rPr>
        <w:t>hloubka</w:t>
      </w:r>
      <w:r w:rsidRPr="007F7B21">
        <w:rPr>
          <w:rFonts w:cs="Arial"/>
          <w:b/>
          <w:color w:val="000000" w:themeColor="text1"/>
          <w:szCs w:val="24"/>
        </w:rPr>
        <w:t>:</w:t>
      </w:r>
      <w:r w:rsidRPr="00F9541B">
        <w:rPr>
          <w:rFonts w:cs="Arial"/>
          <w:color w:val="000000" w:themeColor="text1"/>
          <w:szCs w:val="24"/>
        </w:rPr>
        <w:t xml:space="preserve"> </w:t>
      </w:r>
      <w:r w:rsidRPr="007F7B21">
        <w:rPr>
          <w:rFonts w:cs="Arial"/>
          <w:b/>
          <w:color w:val="000000" w:themeColor="text1"/>
          <w:szCs w:val="24"/>
        </w:rPr>
        <w:t>440 mm</w:t>
      </w:r>
    </w:p>
    <w:p w14:paraId="66830B31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korpus z LTD tloušťky 18 až 22 mm, </w:t>
      </w:r>
      <w:r w:rsidRPr="00392772">
        <w:rPr>
          <w:rFonts w:cs="Arial"/>
          <w:szCs w:val="24"/>
        </w:rPr>
        <w:t>naložený top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z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LTD dtto deska pracovního stolu včetně ohranění</w:t>
      </w:r>
    </w:p>
    <w:p w14:paraId="4C5141CC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8A15C2">
        <w:rPr>
          <w:rFonts w:cs="Arial"/>
          <w:szCs w:val="24"/>
        </w:rPr>
        <w:t>otevíratelné</w:t>
      </w:r>
      <w:r>
        <w:rPr>
          <w:rFonts w:cs="Arial"/>
          <w:szCs w:val="24"/>
        </w:rPr>
        <w:t xml:space="preserve"> dvoukřídlé </w:t>
      </w:r>
      <w:r w:rsidRPr="00197BBE">
        <w:rPr>
          <w:rFonts w:cs="Arial"/>
          <w:szCs w:val="24"/>
        </w:rPr>
        <w:t xml:space="preserve">plné dveře </w:t>
      </w:r>
      <w:r>
        <w:rPr>
          <w:rFonts w:cs="Arial"/>
          <w:szCs w:val="24"/>
        </w:rPr>
        <w:t>i police z LTD tloušťky. 18 až 22mm</w:t>
      </w:r>
    </w:p>
    <w:p w14:paraId="645617A2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pohledová </w:t>
      </w:r>
      <w:r w:rsidRPr="00197BBE">
        <w:rPr>
          <w:rFonts w:cs="Arial"/>
          <w:szCs w:val="24"/>
        </w:rPr>
        <w:t>záda</w:t>
      </w:r>
      <w:r>
        <w:rPr>
          <w:rFonts w:cs="Arial"/>
          <w:szCs w:val="24"/>
        </w:rPr>
        <w:t xml:space="preserve"> z </w:t>
      </w:r>
      <w:r w:rsidRPr="00197BBE">
        <w:rPr>
          <w:rFonts w:cs="Arial"/>
          <w:szCs w:val="24"/>
        </w:rPr>
        <w:t>laminovaných dřevotřískových desek tl</w:t>
      </w:r>
      <w:r>
        <w:rPr>
          <w:rFonts w:cs="Arial"/>
          <w:szCs w:val="24"/>
        </w:rPr>
        <w:t>oušťky 6 až 10</w:t>
      </w:r>
      <w:r w:rsidRPr="00197BBE">
        <w:rPr>
          <w:rFonts w:cs="Arial"/>
          <w:szCs w:val="24"/>
        </w:rPr>
        <w:t xml:space="preserve"> mm jsou fixovaná v</w:t>
      </w:r>
      <w:r>
        <w:rPr>
          <w:rFonts w:cs="Arial"/>
          <w:szCs w:val="24"/>
        </w:rPr>
        <w:t> </w:t>
      </w:r>
      <w:r w:rsidRPr="00197BBE">
        <w:rPr>
          <w:rFonts w:cs="Arial"/>
          <w:szCs w:val="24"/>
        </w:rPr>
        <w:t>drážce</w:t>
      </w:r>
      <w:r>
        <w:rPr>
          <w:rFonts w:cs="Arial"/>
          <w:szCs w:val="24"/>
        </w:rPr>
        <w:t>; dezén oboustranně shodný s korpusem a dveřmi</w:t>
      </w:r>
    </w:p>
    <w:p w14:paraId="55D58A9A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197BBE">
        <w:rPr>
          <w:rFonts w:cs="Arial"/>
          <w:szCs w:val="24"/>
        </w:rPr>
        <w:t xml:space="preserve">na vnějších plochách skříně </w:t>
      </w:r>
      <w:r>
        <w:rPr>
          <w:rFonts w:cs="Arial"/>
          <w:szCs w:val="24"/>
        </w:rPr>
        <w:t>nebudou</w:t>
      </w:r>
      <w:r w:rsidRPr="00197BBE">
        <w:rPr>
          <w:rFonts w:cs="Arial"/>
          <w:szCs w:val="24"/>
        </w:rPr>
        <w:t xml:space="preserve"> viditelné spojovací prvky a záslepky</w:t>
      </w:r>
    </w:p>
    <w:p w14:paraId="7C330D3C" w14:textId="77777777" w:rsidR="006F19D6" w:rsidRPr="00FC4A89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bookmarkStart w:id="2" w:name="OLE_LINK3"/>
      <w:bookmarkStart w:id="3" w:name="OLE_LINK4"/>
      <w:r w:rsidRPr="00FC4A89">
        <w:rPr>
          <w:rFonts w:cs="Arial"/>
          <w:szCs w:val="24"/>
        </w:rPr>
        <w:t>samostatný odinstalovatelný sokl 70 mm sestavený z LTD tloušťky 18 až 22 mm</w:t>
      </w:r>
      <w:bookmarkEnd w:id="2"/>
      <w:bookmarkEnd w:id="3"/>
    </w:p>
    <w:p w14:paraId="4D8FA817" w14:textId="77777777" w:rsidR="006F19D6" w:rsidRPr="00197BBE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FC4A89">
        <w:rPr>
          <w:rFonts w:cs="Arial"/>
          <w:szCs w:val="24"/>
        </w:rPr>
        <w:t>součástí</w:t>
      </w:r>
      <w:r>
        <w:rPr>
          <w:rFonts w:cs="Arial"/>
          <w:szCs w:val="24"/>
        </w:rPr>
        <w:t> soklu rektifikace</w:t>
      </w:r>
      <w:r w:rsidRPr="00197BBE">
        <w:rPr>
          <w:rFonts w:cs="Arial"/>
          <w:szCs w:val="24"/>
        </w:rPr>
        <w:t xml:space="preserve"> min</w:t>
      </w:r>
      <w:r>
        <w:rPr>
          <w:rFonts w:cs="Arial"/>
          <w:szCs w:val="24"/>
        </w:rPr>
        <w:t>.</w:t>
      </w:r>
      <w:r w:rsidRPr="00197BBE">
        <w:rPr>
          <w:rFonts w:cs="Arial"/>
          <w:szCs w:val="24"/>
        </w:rPr>
        <w:t xml:space="preserve"> 15 mm pro vyrovnání případných nerovností podlahy</w:t>
      </w:r>
      <w:r>
        <w:rPr>
          <w:rFonts w:cs="Arial"/>
          <w:szCs w:val="24"/>
        </w:rPr>
        <w:t xml:space="preserve"> </w:t>
      </w:r>
      <w:r w:rsidRPr="00197BBE">
        <w:rPr>
          <w:rFonts w:cs="Arial"/>
          <w:szCs w:val="24"/>
        </w:rPr>
        <w:t>umístěna v soklu</w:t>
      </w:r>
    </w:p>
    <w:p w14:paraId="1B304669" w14:textId="77777777" w:rsidR="006F19D6" w:rsidRPr="00787AE8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dvířka </w:t>
      </w:r>
      <w:r w:rsidRPr="00197BBE">
        <w:rPr>
          <w:rFonts w:cs="Arial"/>
          <w:szCs w:val="24"/>
        </w:rPr>
        <w:t>uzav</w:t>
      </w:r>
      <w:r>
        <w:rPr>
          <w:rFonts w:cs="Arial"/>
          <w:szCs w:val="24"/>
        </w:rPr>
        <w:t>íratelných</w:t>
      </w:r>
      <w:r w:rsidRPr="00197BBE">
        <w:rPr>
          <w:rFonts w:cs="Arial"/>
          <w:szCs w:val="24"/>
        </w:rPr>
        <w:t xml:space="preserve"> skřín</w:t>
      </w:r>
      <w:r>
        <w:rPr>
          <w:rFonts w:cs="Arial"/>
          <w:szCs w:val="24"/>
        </w:rPr>
        <w:t>í a jejich částí</w:t>
      </w:r>
      <w:r w:rsidRPr="00197BBE">
        <w:rPr>
          <w:rFonts w:cs="Arial"/>
          <w:szCs w:val="24"/>
        </w:rPr>
        <w:t xml:space="preserve"> budou </w:t>
      </w:r>
      <w:r>
        <w:rPr>
          <w:rFonts w:cs="Arial"/>
          <w:szCs w:val="24"/>
        </w:rPr>
        <w:t>opatřena</w:t>
      </w:r>
      <w:r w:rsidRPr="00197BBE">
        <w:rPr>
          <w:rFonts w:cs="Arial"/>
          <w:szCs w:val="24"/>
        </w:rPr>
        <w:t xml:space="preserve"> </w:t>
      </w:r>
      <w:r w:rsidRPr="00CF45FA">
        <w:rPr>
          <w:rFonts w:cs="Arial"/>
          <w:szCs w:val="24"/>
        </w:rPr>
        <w:t>trojcestným</w:t>
      </w:r>
      <w:r w:rsidRPr="00197BBE">
        <w:rPr>
          <w:rFonts w:cs="Arial"/>
          <w:szCs w:val="24"/>
        </w:rPr>
        <w:t xml:space="preserve"> zámkem</w:t>
      </w:r>
      <w:r>
        <w:rPr>
          <w:rFonts w:cs="Arial"/>
          <w:szCs w:val="24"/>
        </w:rPr>
        <w:t>, resp. jednocestným u posuvných dveří</w:t>
      </w:r>
    </w:p>
    <w:p w14:paraId="2609EBA2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jednotné kovové úchytky</w:t>
      </w:r>
    </w:p>
    <w:p w14:paraId="65A1763F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197BBE">
        <w:rPr>
          <w:rFonts w:cs="Arial"/>
          <w:szCs w:val="24"/>
        </w:rPr>
        <w:t xml:space="preserve">úhel otevření </w:t>
      </w:r>
      <w:r>
        <w:rPr>
          <w:rFonts w:cs="Arial"/>
          <w:szCs w:val="24"/>
        </w:rPr>
        <w:t xml:space="preserve">dveří min </w:t>
      </w:r>
      <w:r w:rsidRPr="00197BBE">
        <w:rPr>
          <w:rFonts w:cs="Arial"/>
          <w:szCs w:val="24"/>
        </w:rPr>
        <w:t>110 st</w:t>
      </w:r>
      <w:r>
        <w:rPr>
          <w:rFonts w:cs="Arial"/>
          <w:szCs w:val="24"/>
        </w:rPr>
        <w:t>.</w:t>
      </w:r>
    </w:p>
    <w:p w14:paraId="7E424B44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kování se zárukou min 10 let</w:t>
      </w:r>
    </w:p>
    <w:p w14:paraId="504E5D9F" w14:textId="77777777" w:rsidR="006F19D6" w:rsidRPr="008D039B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197BBE">
        <w:rPr>
          <w:rFonts w:cs="Arial"/>
          <w:szCs w:val="24"/>
        </w:rPr>
        <w:t>výškov</w:t>
      </w:r>
      <w:r>
        <w:rPr>
          <w:rFonts w:cs="Arial"/>
          <w:szCs w:val="24"/>
        </w:rPr>
        <w:t>á</w:t>
      </w:r>
      <w:r w:rsidRPr="00197BBE">
        <w:rPr>
          <w:rFonts w:cs="Arial"/>
          <w:szCs w:val="24"/>
        </w:rPr>
        <w:t xml:space="preserve"> přestavitelnost polic s roztečí maximálně po 25</w:t>
      </w:r>
      <w:r>
        <w:rPr>
          <w:rFonts w:cs="Arial"/>
          <w:szCs w:val="24"/>
        </w:rPr>
        <w:t xml:space="preserve"> mm</w:t>
      </w:r>
    </w:p>
    <w:p w14:paraId="51A45962" w14:textId="77777777" w:rsidR="00F45F3F" w:rsidRDefault="00F45F3F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696A8895" w14:textId="11B7C244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Specifikace jednotlivých skříní:</w:t>
      </w:r>
    </w:p>
    <w:p w14:paraId="3706A494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4E4A38D" w14:textId="77777777" w:rsidR="006F19D6" w:rsidRDefault="006F19D6" w:rsidP="008B1CAA">
      <w:pPr>
        <w:numPr>
          <w:ilvl w:val="0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skříň A (A)</w:t>
      </w:r>
    </w:p>
    <w:p w14:paraId="22630D46" w14:textId="77777777" w:rsidR="006F19D6" w:rsidRDefault="006F19D6" w:rsidP="006F19D6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0B6A70C2" wp14:editId="0D74834B">
            <wp:simplePos x="0" y="0"/>
            <wp:positionH relativeFrom="column">
              <wp:posOffset>478790</wp:posOffset>
            </wp:positionH>
            <wp:positionV relativeFrom="paragraph">
              <wp:posOffset>28575</wp:posOffset>
            </wp:positionV>
            <wp:extent cx="772795" cy="1687830"/>
            <wp:effectExtent l="0" t="0" r="8255" b="7620"/>
            <wp:wrapSquare wrapText="bothSides"/>
            <wp:docPr id="17" name="Obrázek 17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0100FC" w14:textId="77777777" w:rsidR="006F19D6" w:rsidRPr="008657BC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 w:rsidRPr="008657BC">
        <w:rPr>
          <w:rFonts w:cs="Arial"/>
          <w:szCs w:val="24"/>
        </w:rPr>
        <w:t xml:space="preserve">výška </w:t>
      </w:r>
      <w:r w:rsidRPr="00F9541B">
        <w:rPr>
          <w:rFonts w:cs="Arial"/>
          <w:color w:val="000000" w:themeColor="text1"/>
          <w:szCs w:val="24"/>
        </w:rPr>
        <w:t xml:space="preserve">2 185 mm včetně soklu, </w:t>
      </w:r>
      <w:r w:rsidRPr="008657BC">
        <w:rPr>
          <w:rFonts w:cs="Arial"/>
          <w:szCs w:val="24"/>
        </w:rPr>
        <w:t>šířka 800 mm</w:t>
      </w:r>
    </w:p>
    <w:p w14:paraId="3A8F931F" w14:textId="34149400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 w:rsidRPr="008657BC">
        <w:rPr>
          <w:rFonts w:cs="Arial"/>
          <w:szCs w:val="24"/>
        </w:rPr>
        <w:t>spodní 2 moduly za</w:t>
      </w:r>
      <w:r w:rsidR="005D71CA">
        <w:rPr>
          <w:rFonts w:cs="Arial"/>
          <w:szCs w:val="24"/>
        </w:rPr>
        <w:t>k</w:t>
      </w:r>
      <w:r w:rsidRPr="008657BC">
        <w:rPr>
          <w:rFonts w:cs="Arial"/>
          <w:szCs w:val="24"/>
        </w:rPr>
        <w:t>ryty dvířky</w:t>
      </w:r>
    </w:p>
    <w:p w14:paraId="310BE25B" w14:textId="77777777" w:rsidR="006F19D6" w:rsidRPr="008A22B9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 w:rsidRPr="008657BC">
        <w:rPr>
          <w:rFonts w:cs="Arial"/>
          <w:szCs w:val="24"/>
        </w:rPr>
        <w:t>horní čtyři otevřen</w:t>
      </w:r>
      <w:r>
        <w:rPr>
          <w:rFonts w:cs="Arial"/>
          <w:szCs w:val="24"/>
        </w:rPr>
        <w:t>é</w:t>
      </w:r>
      <w:r w:rsidRPr="008657BC">
        <w:rPr>
          <w:rFonts w:cs="Arial"/>
          <w:szCs w:val="24"/>
        </w:rPr>
        <w:t xml:space="preserve"> police</w:t>
      </w:r>
      <w:r w:rsidRPr="008657BC">
        <w:rPr>
          <w:rFonts w:cs="Arial"/>
        </w:rPr>
        <w:t xml:space="preserve"> se 3 stavitelnými policemi</w:t>
      </w:r>
    </w:p>
    <w:p w14:paraId="2FF78B96" w14:textId="77777777" w:rsidR="006F19D6" w:rsidRPr="008A22B9" w:rsidRDefault="006F19D6" w:rsidP="006F19D6">
      <w:pPr>
        <w:autoSpaceDE w:val="0"/>
        <w:autoSpaceDN w:val="0"/>
        <w:adjustRightInd w:val="0"/>
        <w:ind w:left="708"/>
        <w:rPr>
          <w:rFonts w:cs="Arial"/>
          <w:szCs w:val="24"/>
        </w:rPr>
      </w:pPr>
    </w:p>
    <w:p w14:paraId="46B2BAC1" w14:textId="77777777" w:rsidR="006F19D6" w:rsidRPr="008657BC" w:rsidRDefault="006F19D6" w:rsidP="006F19D6">
      <w:pPr>
        <w:autoSpaceDE w:val="0"/>
        <w:autoSpaceDN w:val="0"/>
        <w:adjustRightInd w:val="0"/>
        <w:ind w:left="708"/>
        <w:rPr>
          <w:rFonts w:cs="Arial"/>
          <w:szCs w:val="24"/>
        </w:rPr>
      </w:pPr>
    </w:p>
    <w:p w14:paraId="51B35FF8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69758F79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5E0E01C0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5A66190F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7FDC624A" w14:textId="77777777" w:rsidR="00194505" w:rsidRDefault="00194505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3C6F6CCF" w14:textId="77777777" w:rsidR="00194505" w:rsidRDefault="00194505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46AC47AD" w14:textId="77777777" w:rsidR="00194505" w:rsidRDefault="00194505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9DC4D63" w14:textId="0DED48FB" w:rsidR="006F19D6" w:rsidRPr="005A758C" w:rsidRDefault="006F19D6">
      <w:pPr>
        <w:numPr>
          <w:ilvl w:val="0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5A758C">
        <w:rPr>
          <w:rFonts w:cs="Arial"/>
          <w:szCs w:val="24"/>
        </w:rPr>
        <w:t>skříň B (B)</w:t>
      </w:r>
    </w:p>
    <w:p w14:paraId="339188E3" w14:textId="77777777" w:rsidR="006F19D6" w:rsidRPr="007F7B21" w:rsidRDefault="006F19D6" w:rsidP="006F19D6">
      <w:pPr>
        <w:tabs>
          <w:tab w:val="left" w:pos="709"/>
        </w:tabs>
        <w:autoSpaceDE w:val="0"/>
        <w:autoSpaceDN w:val="0"/>
        <w:adjustRightInd w:val="0"/>
        <w:ind w:left="1068"/>
        <w:rPr>
          <w:rFonts w:cs="Arial"/>
          <w:sz w:val="16"/>
          <w:szCs w:val="16"/>
        </w:rPr>
      </w:pPr>
    </w:p>
    <w:p w14:paraId="713D2F99" w14:textId="77777777" w:rsidR="006F19D6" w:rsidRDefault="006F19D6" w:rsidP="006F19D6">
      <w:pPr>
        <w:autoSpaceDE w:val="0"/>
        <w:autoSpaceDN w:val="0"/>
        <w:adjustRightInd w:val="0"/>
        <w:ind w:left="708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 wp14:anchorId="49DD8C4B" wp14:editId="535BEDFD">
            <wp:simplePos x="0" y="0"/>
            <wp:positionH relativeFrom="column">
              <wp:posOffset>522605</wp:posOffset>
            </wp:positionH>
            <wp:positionV relativeFrom="paragraph">
              <wp:posOffset>38100</wp:posOffset>
            </wp:positionV>
            <wp:extent cx="647700" cy="1496695"/>
            <wp:effectExtent l="0" t="0" r="0" b="8255"/>
            <wp:wrapTight wrapText="bothSides">
              <wp:wrapPolygon edited="0">
                <wp:start x="0" y="0"/>
                <wp:lineTo x="0" y="21444"/>
                <wp:lineTo x="20965" y="21444"/>
                <wp:lineTo x="20965" y="0"/>
                <wp:lineTo x="0" y="0"/>
              </wp:wrapPolygon>
            </wp:wrapTight>
            <wp:docPr id="26" name="Obrázek 26" descr="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57F731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 w:rsidRPr="008657BC">
        <w:rPr>
          <w:rFonts w:cs="Arial"/>
          <w:szCs w:val="24"/>
        </w:rPr>
        <w:t xml:space="preserve">výška </w:t>
      </w:r>
      <w:r w:rsidRPr="00F9541B">
        <w:rPr>
          <w:rFonts w:cs="Arial"/>
          <w:color w:val="000000" w:themeColor="text1"/>
          <w:szCs w:val="24"/>
        </w:rPr>
        <w:t>2 185 mm včetně soklu</w:t>
      </w:r>
      <w:r>
        <w:rPr>
          <w:rFonts w:cs="Arial"/>
          <w:szCs w:val="24"/>
        </w:rPr>
        <w:t>, šířka 800 mm</w:t>
      </w:r>
    </w:p>
    <w:p w14:paraId="70B30151" w14:textId="77777777" w:rsidR="006F19D6" w:rsidRPr="0094666C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 w:rsidRPr="0094666C">
        <w:rPr>
          <w:rFonts w:cs="Arial"/>
          <w:szCs w:val="24"/>
        </w:rPr>
        <w:t>horní police na celou šířku skříně pevná</w:t>
      </w:r>
    </w:p>
    <w:p w14:paraId="187C69D7" w14:textId="74070345" w:rsidR="007D024A" w:rsidRPr="007D024A" w:rsidRDefault="006F19D6" w:rsidP="003B7C75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 w:rsidRPr="007D024A">
        <w:rPr>
          <w:rFonts w:cs="Arial"/>
          <w:szCs w:val="24"/>
        </w:rPr>
        <w:t>spodní prostor vertikál</w:t>
      </w:r>
      <w:r w:rsidR="007D024A" w:rsidRPr="007D024A">
        <w:rPr>
          <w:rFonts w:cs="Arial"/>
          <w:szCs w:val="24"/>
        </w:rPr>
        <w:t xml:space="preserve">ně rozdělen na část šatní (70% </w:t>
      </w:r>
      <w:r w:rsidRPr="007D024A">
        <w:rPr>
          <w:rFonts w:cs="Arial"/>
          <w:szCs w:val="24"/>
        </w:rPr>
        <w:t xml:space="preserve">šířky skříně) a užší část </w:t>
      </w:r>
      <w:r w:rsidR="007D024A" w:rsidRPr="007D024A">
        <w:rPr>
          <w:rFonts w:cs="Arial"/>
          <w:szCs w:val="24"/>
        </w:rPr>
        <w:t xml:space="preserve">      </w:t>
      </w:r>
    </w:p>
    <w:p w14:paraId="114B9777" w14:textId="564B0E9C" w:rsidR="006F19D6" w:rsidRPr="007D024A" w:rsidRDefault="006F19D6" w:rsidP="007D024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 w:rsidRPr="007D024A">
        <w:rPr>
          <w:rFonts w:cs="Arial"/>
          <w:szCs w:val="24"/>
        </w:rPr>
        <w:t>se 4 stavitelnými poličkami</w:t>
      </w:r>
    </w:p>
    <w:p w14:paraId="1BFE72C5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>
        <w:rPr>
          <w:rFonts w:cs="Arial"/>
          <w:szCs w:val="24"/>
        </w:rPr>
        <w:t>závěs na ramínka kolmo k zadní stěně</w:t>
      </w:r>
    </w:p>
    <w:p w14:paraId="0B85AE6F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>
        <w:rPr>
          <w:rFonts w:cs="Arial"/>
          <w:szCs w:val="24"/>
        </w:rPr>
        <w:t>dveře na celou výšku</w:t>
      </w:r>
    </w:p>
    <w:p w14:paraId="22819B03" w14:textId="77777777" w:rsidR="006F19D6" w:rsidRPr="001A3C07" w:rsidRDefault="006F19D6" w:rsidP="006F19D6">
      <w:pPr>
        <w:autoSpaceDE w:val="0"/>
        <w:autoSpaceDN w:val="0"/>
        <w:adjustRightInd w:val="0"/>
        <w:ind w:left="567"/>
        <w:rPr>
          <w:rFonts w:cs="Arial"/>
          <w:szCs w:val="24"/>
        </w:rPr>
      </w:pPr>
    </w:p>
    <w:p w14:paraId="61248EE4" w14:textId="77777777" w:rsidR="006F19D6" w:rsidRDefault="006F19D6" w:rsidP="006F19D6">
      <w:pPr>
        <w:rPr>
          <w:rFonts w:cs="Arial"/>
          <w:szCs w:val="24"/>
        </w:rPr>
      </w:pPr>
    </w:p>
    <w:p w14:paraId="528AA1A2" w14:textId="77777777" w:rsidR="006F19D6" w:rsidRDefault="006F19D6" w:rsidP="006F19D6">
      <w:pPr>
        <w:tabs>
          <w:tab w:val="left" w:pos="4022"/>
        </w:tabs>
        <w:rPr>
          <w:rFonts w:cs="Arial"/>
          <w:szCs w:val="24"/>
        </w:rPr>
      </w:pPr>
    </w:p>
    <w:p w14:paraId="2B67B7C4" w14:textId="1B838490" w:rsidR="006F19D6" w:rsidRDefault="006F19D6" w:rsidP="006F19D6">
      <w:pPr>
        <w:tabs>
          <w:tab w:val="left" w:pos="4022"/>
        </w:tabs>
        <w:rPr>
          <w:rFonts w:cs="Arial"/>
          <w:szCs w:val="24"/>
        </w:rPr>
      </w:pPr>
      <w:r>
        <w:rPr>
          <w:rFonts w:cs="Arial"/>
          <w:szCs w:val="24"/>
        </w:rPr>
        <w:tab/>
      </w:r>
    </w:p>
    <w:p w14:paraId="1F8145E8" w14:textId="3D639499" w:rsidR="00810272" w:rsidRDefault="00810272" w:rsidP="006F19D6">
      <w:pPr>
        <w:tabs>
          <w:tab w:val="left" w:pos="4022"/>
        </w:tabs>
        <w:rPr>
          <w:rFonts w:cs="Arial"/>
          <w:szCs w:val="24"/>
        </w:rPr>
      </w:pPr>
    </w:p>
    <w:p w14:paraId="304877B7" w14:textId="672581EB" w:rsidR="00810272" w:rsidRDefault="00810272" w:rsidP="006F19D6">
      <w:pPr>
        <w:tabs>
          <w:tab w:val="left" w:pos="4022"/>
        </w:tabs>
        <w:rPr>
          <w:rFonts w:cs="Arial"/>
          <w:szCs w:val="24"/>
        </w:rPr>
      </w:pPr>
    </w:p>
    <w:p w14:paraId="24F5F76E" w14:textId="0B21EF63" w:rsidR="00810272" w:rsidRDefault="00810272" w:rsidP="006F19D6">
      <w:pPr>
        <w:tabs>
          <w:tab w:val="left" w:pos="4022"/>
        </w:tabs>
        <w:rPr>
          <w:rFonts w:cs="Arial"/>
          <w:szCs w:val="24"/>
        </w:rPr>
      </w:pPr>
    </w:p>
    <w:p w14:paraId="2FE953D3" w14:textId="25419B99" w:rsidR="00810272" w:rsidRDefault="00810272" w:rsidP="006F19D6">
      <w:pPr>
        <w:tabs>
          <w:tab w:val="left" w:pos="4022"/>
        </w:tabs>
        <w:rPr>
          <w:rFonts w:cs="Arial"/>
          <w:szCs w:val="24"/>
        </w:rPr>
      </w:pPr>
    </w:p>
    <w:p w14:paraId="60FAFD2B" w14:textId="17CF4A7E" w:rsidR="00810272" w:rsidRDefault="00810272" w:rsidP="006F19D6">
      <w:pPr>
        <w:tabs>
          <w:tab w:val="left" w:pos="4022"/>
        </w:tabs>
        <w:rPr>
          <w:rFonts w:cs="Arial"/>
          <w:szCs w:val="24"/>
        </w:rPr>
      </w:pPr>
    </w:p>
    <w:p w14:paraId="06697E85" w14:textId="77777777" w:rsidR="00810272" w:rsidRDefault="00810272" w:rsidP="006F19D6">
      <w:pPr>
        <w:tabs>
          <w:tab w:val="left" w:pos="4022"/>
        </w:tabs>
        <w:rPr>
          <w:rFonts w:cs="Arial"/>
          <w:szCs w:val="24"/>
        </w:rPr>
      </w:pPr>
    </w:p>
    <w:p w14:paraId="0E0A85EC" w14:textId="77777777" w:rsidR="00194505" w:rsidRDefault="00194505" w:rsidP="006F19D6">
      <w:pPr>
        <w:tabs>
          <w:tab w:val="left" w:pos="4022"/>
        </w:tabs>
        <w:rPr>
          <w:rFonts w:cs="Arial"/>
          <w:szCs w:val="24"/>
        </w:rPr>
      </w:pPr>
    </w:p>
    <w:p w14:paraId="4501B3F8" w14:textId="77777777" w:rsidR="006F19D6" w:rsidRDefault="006F19D6" w:rsidP="008B1CAA">
      <w:pPr>
        <w:numPr>
          <w:ilvl w:val="0"/>
          <w:numId w:val="4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skříň C (C)</w:t>
      </w:r>
    </w:p>
    <w:p w14:paraId="6D61FBCB" w14:textId="77777777" w:rsidR="006F19D6" w:rsidRDefault="006F19D6" w:rsidP="006F19D6">
      <w:pPr>
        <w:ind w:left="708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08C5ED76" wp14:editId="2C338695">
            <wp:simplePos x="0" y="0"/>
            <wp:positionH relativeFrom="column">
              <wp:posOffset>471805</wp:posOffset>
            </wp:positionH>
            <wp:positionV relativeFrom="paragraph">
              <wp:posOffset>46355</wp:posOffset>
            </wp:positionV>
            <wp:extent cx="698500" cy="1552575"/>
            <wp:effectExtent l="0" t="0" r="6350" b="9525"/>
            <wp:wrapSquare wrapText="bothSides"/>
            <wp:docPr id="27" name="Obrázek 27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059E9E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rPr>
          <w:rFonts w:cs="Arial"/>
          <w:szCs w:val="24"/>
        </w:rPr>
      </w:pPr>
      <w:r w:rsidRPr="008657BC">
        <w:rPr>
          <w:rFonts w:cs="Arial"/>
          <w:szCs w:val="24"/>
        </w:rPr>
        <w:t xml:space="preserve">výška </w:t>
      </w:r>
      <w:r w:rsidRPr="00F9541B">
        <w:rPr>
          <w:rFonts w:cs="Arial"/>
          <w:color w:val="000000" w:themeColor="text1"/>
          <w:szCs w:val="24"/>
        </w:rPr>
        <w:t>2 185 mm včetně soklu</w:t>
      </w:r>
      <w:r>
        <w:rPr>
          <w:rFonts w:cs="Arial"/>
          <w:szCs w:val="24"/>
        </w:rPr>
        <w:t>, šířka 800 mm</w:t>
      </w:r>
    </w:p>
    <w:p w14:paraId="69A3079C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567"/>
        <w:rPr>
          <w:rFonts w:cs="Arial"/>
          <w:szCs w:val="24"/>
        </w:rPr>
      </w:pPr>
      <w:r>
        <w:rPr>
          <w:rFonts w:cs="Arial"/>
          <w:szCs w:val="24"/>
        </w:rPr>
        <w:t>5 stavitelných polic</w:t>
      </w:r>
    </w:p>
    <w:p w14:paraId="2E67E150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567"/>
        <w:rPr>
          <w:rFonts w:cs="Arial"/>
          <w:szCs w:val="24"/>
        </w:rPr>
      </w:pPr>
      <w:r>
        <w:rPr>
          <w:rFonts w:cs="Arial"/>
          <w:szCs w:val="24"/>
        </w:rPr>
        <w:t>dveře na celou výšku</w:t>
      </w:r>
    </w:p>
    <w:p w14:paraId="623B7448" w14:textId="77777777" w:rsidR="006F19D6" w:rsidRDefault="006F19D6" w:rsidP="006F19D6">
      <w:pPr>
        <w:rPr>
          <w:rFonts w:cs="Arial"/>
          <w:szCs w:val="24"/>
        </w:rPr>
      </w:pPr>
    </w:p>
    <w:p w14:paraId="1DE8CD2B" w14:textId="77777777" w:rsidR="006F19D6" w:rsidRDefault="006F19D6" w:rsidP="006F19D6">
      <w:pPr>
        <w:rPr>
          <w:rFonts w:cs="Arial"/>
          <w:szCs w:val="24"/>
        </w:rPr>
      </w:pPr>
    </w:p>
    <w:p w14:paraId="0713AA64" w14:textId="77777777" w:rsidR="006F19D6" w:rsidRDefault="006F19D6" w:rsidP="006F19D6">
      <w:pPr>
        <w:rPr>
          <w:rFonts w:cs="Arial"/>
          <w:szCs w:val="24"/>
        </w:rPr>
      </w:pPr>
    </w:p>
    <w:p w14:paraId="187C618C" w14:textId="77777777" w:rsidR="006F19D6" w:rsidRDefault="006F19D6" w:rsidP="006F19D6">
      <w:pPr>
        <w:rPr>
          <w:rFonts w:cs="Arial"/>
          <w:szCs w:val="24"/>
        </w:rPr>
      </w:pPr>
    </w:p>
    <w:p w14:paraId="76B6F992" w14:textId="77777777" w:rsidR="006F19D6" w:rsidRDefault="006F19D6" w:rsidP="006F19D6">
      <w:pPr>
        <w:rPr>
          <w:rFonts w:cs="Arial"/>
          <w:szCs w:val="24"/>
        </w:rPr>
      </w:pPr>
    </w:p>
    <w:p w14:paraId="64913B57" w14:textId="77777777" w:rsidR="006F19D6" w:rsidRDefault="006F19D6" w:rsidP="006F19D6">
      <w:pPr>
        <w:rPr>
          <w:rFonts w:cs="Arial"/>
          <w:szCs w:val="24"/>
        </w:rPr>
      </w:pPr>
    </w:p>
    <w:p w14:paraId="4A20C2C1" w14:textId="77777777" w:rsidR="00194505" w:rsidRDefault="00194505" w:rsidP="006F19D6">
      <w:pPr>
        <w:rPr>
          <w:rFonts w:cs="Arial"/>
          <w:szCs w:val="24"/>
        </w:rPr>
      </w:pPr>
    </w:p>
    <w:p w14:paraId="329E68A0" w14:textId="77777777" w:rsidR="006F19D6" w:rsidRPr="00504504" w:rsidRDefault="006F19D6" w:rsidP="006F19D6">
      <w:pPr>
        <w:rPr>
          <w:rFonts w:cs="Arial"/>
          <w:szCs w:val="24"/>
        </w:rPr>
      </w:pPr>
    </w:p>
    <w:p w14:paraId="02208ACF" w14:textId="77777777" w:rsidR="006F19D6" w:rsidRPr="00BC0F13" w:rsidRDefault="006F19D6" w:rsidP="008B1CAA">
      <w:pPr>
        <w:numPr>
          <w:ilvl w:val="0"/>
          <w:numId w:val="4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skříň D (D)</w:t>
      </w:r>
    </w:p>
    <w:p w14:paraId="3579E205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567"/>
        <w:rPr>
          <w:rFonts w:cs="Arial"/>
          <w:szCs w:val="24"/>
        </w:rPr>
      </w:pPr>
      <w:r w:rsidRPr="007F7B21">
        <w:rPr>
          <w:noProof/>
          <w:color w:val="000000" w:themeColor="text1"/>
          <w:lang w:eastAsia="cs-CZ"/>
        </w:rPr>
        <w:drawing>
          <wp:anchor distT="0" distB="0" distL="114300" distR="114300" simplePos="0" relativeHeight="251665408" behindDoc="1" locked="0" layoutInCell="1" allowOverlap="1" wp14:anchorId="4FBEDD3E" wp14:editId="683A6891">
            <wp:simplePos x="0" y="0"/>
            <wp:positionH relativeFrom="column">
              <wp:posOffset>526415</wp:posOffset>
            </wp:positionH>
            <wp:positionV relativeFrom="paragraph">
              <wp:posOffset>48895</wp:posOffset>
            </wp:positionV>
            <wp:extent cx="607060" cy="591820"/>
            <wp:effectExtent l="0" t="0" r="2540" b="0"/>
            <wp:wrapTight wrapText="bothSides">
              <wp:wrapPolygon edited="0">
                <wp:start x="0" y="0"/>
                <wp:lineTo x="0" y="20858"/>
                <wp:lineTo x="21013" y="20858"/>
                <wp:lineTo x="21013" y="0"/>
                <wp:lineTo x="0" y="0"/>
              </wp:wrapPolygon>
            </wp:wrapTight>
            <wp:docPr id="29" name="Obrázek 29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7B21">
        <w:rPr>
          <w:rFonts w:cs="Arial"/>
          <w:color w:val="000000" w:themeColor="text1"/>
          <w:szCs w:val="24"/>
        </w:rPr>
        <w:t xml:space="preserve">výška 809 mm </w:t>
      </w:r>
      <w:r>
        <w:rPr>
          <w:rFonts w:cs="Arial"/>
          <w:color w:val="000000" w:themeColor="text1"/>
          <w:szCs w:val="24"/>
        </w:rPr>
        <w:t>včetně soklu,</w:t>
      </w:r>
      <w:r w:rsidRPr="007F7B21">
        <w:rPr>
          <w:rFonts w:cs="Arial"/>
          <w:color w:val="000000" w:themeColor="text1"/>
          <w:szCs w:val="24"/>
        </w:rPr>
        <w:t xml:space="preserve"> </w:t>
      </w:r>
      <w:r>
        <w:rPr>
          <w:rFonts w:cs="Arial"/>
          <w:szCs w:val="24"/>
        </w:rPr>
        <w:t>šířka 800 mm</w:t>
      </w:r>
    </w:p>
    <w:p w14:paraId="1FE0A3DA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567"/>
        <w:rPr>
          <w:rFonts w:cs="Arial"/>
          <w:szCs w:val="24"/>
        </w:rPr>
      </w:pPr>
      <w:r>
        <w:rPr>
          <w:rFonts w:cs="Arial"/>
          <w:szCs w:val="24"/>
        </w:rPr>
        <w:t>1 stavitelná police</w:t>
      </w:r>
    </w:p>
    <w:p w14:paraId="07FA97FF" w14:textId="18277761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567"/>
        <w:rPr>
          <w:rFonts w:cs="Arial"/>
          <w:szCs w:val="24"/>
        </w:rPr>
      </w:pPr>
      <w:r>
        <w:rPr>
          <w:rFonts w:cs="Arial"/>
          <w:szCs w:val="24"/>
        </w:rPr>
        <w:t>otevíravá dvířka na celou výšku</w:t>
      </w:r>
    </w:p>
    <w:p w14:paraId="3D1B8D85" w14:textId="6510F384" w:rsidR="00810272" w:rsidRDefault="00810272" w:rsidP="0081027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</w:p>
    <w:p w14:paraId="565B04BD" w14:textId="7CD1B52D" w:rsidR="00810272" w:rsidRDefault="00810272" w:rsidP="0081027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</w:p>
    <w:p w14:paraId="14207C7B" w14:textId="77777777" w:rsidR="00810272" w:rsidRDefault="00810272" w:rsidP="0081027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</w:p>
    <w:p w14:paraId="16023E40" w14:textId="77777777" w:rsidR="006F19D6" w:rsidRDefault="006F19D6" w:rsidP="006F19D6">
      <w:pPr>
        <w:rPr>
          <w:rFonts w:cs="Arial"/>
          <w:szCs w:val="24"/>
        </w:rPr>
      </w:pPr>
    </w:p>
    <w:p w14:paraId="6F1AC8A2" w14:textId="46D1406F" w:rsidR="006F19D6" w:rsidRPr="00BC0F13" w:rsidRDefault="006F19D6" w:rsidP="008B1CAA">
      <w:pPr>
        <w:numPr>
          <w:ilvl w:val="0"/>
          <w:numId w:val="4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6" w:hanging="357"/>
        <w:rPr>
          <w:rFonts w:cs="Arial"/>
          <w:szCs w:val="24"/>
        </w:rPr>
      </w:pPr>
      <w:r>
        <w:rPr>
          <w:rFonts w:cs="Arial"/>
          <w:szCs w:val="24"/>
        </w:rPr>
        <w:t xml:space="preserve">skříň E </w:t>
      </w:r>
      <w:r w:rsidR="00711950">
        <w:rPr>
          <w:rFonts w:cs="Arial"/>
          <w:szCs w:val="24"/>
        </w:rPr>
        <w:t>přístavná k pracovnímu stolu</w:t>
      </w:r>
      <w:r>
        <w:rPr>
          <w:rFonts w:cs="Arial"/>
          <w:szCs w:val="24"/>
        </w:rPr>
        <w:t xml:space="preserve"> (E)</w:t>
      </w:r>
    </w:p>
    <w:p w14:paraId="718FCF35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567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5888" behindDoc="1" locked="0" layoutInCell="1" allowOverlap="1" wp14:anchorId="23CA62BC" wp14:editId="263A9AE5">
            <wp:simplePos x="0" y="0"/>
            <wp:positionH relativeFrom="column">
              <wp:posOffset>522605</wp:posOffset>
            </wp:positionH>
            <wp:positionV relativeFrom="paragraph">
              <wp:posOffset>22225</wp:posOffset>
            </wp:positionV>
            <wp:extent cx="602615" cy="602615"/>
            <wp:effectExtent l="0" t="0" r="6985" b="6985"/>
            <wp:wrapTight wrapText="bothSides">
              <wp:wrapPolygon edited="0">
                <wp:start x="0" y="0"/>
                <wp:lineTo x="0" y="21168"/>
                <wp:lineTo x="21168" y="21168"/>
                <wp:lineTo x="21168" y="0"/>
                <wp:lineTo x="0" y="0"/>
              </wp:wrapPolygon>
            </wp:wrapTight>
            <wp:docPr id="30" name="Obrázek 30" descr="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 xml:space="preserve">výška </w:t>
      </w:r>
      <w:r w:rsidRPr="007F7B21">
        <w:rPr>
          <w:rFonts w:cs="Arial"/>
          <w:color w:val="000000" w:themeColor="text1"/>
          <w:szCs w:val="24"/>
        </w:rPr>
        <w:t>747 mm</w:t>
      </w:r>
      <w:r>
        <w:rPr>
          <w:rFonts w:cs="Arial"/>
          <w:szCs w:val="24"/>
        </w:rPr>
        <w:t>, šířka 800 mm</w:t>
      </w:r>
    </w:p>
    <w:p w14:paraId="350D14B9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567"/>
        <w:rPr>
          <w:rFonts w:cs="Arial"/>
          <w:szCs w:val="24"/>
        </w:rPr>
      </w:pPr>
      <w:r>
        <w:rPr>
          <w:rFonts w:cs="Arial"/>
          <w:szCs w:val="24"/>
        </w:rPr>
        <w:t>1 stavitelná police</w:t>
      </w:r>
    </w:p>
    <w:p w14:paraId="51E0C969" w14:textId="4803EBB9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567"/>
        <w:rPr>
          <w:rFonts w:cs="Arial"/>
          <w:szCs w:val="24"/>
        </w:rPr>
      </w:pPr>
      <w:r>
        <w:rPr>
          <w:rFonts w:cs="Arial"/>
          <w:szCs w:val="24"/>
        </w:rPr>
        <w:t>posuvná dvířka na celou výšku</w:t>
      </w:r>
    </w:p>
    <w:p w14:paraId="45634449" w14:textId="77777777" w:rsidR="00194505" w:rsidRDefault="00194505" w:rsidP="006F19D6">
      <w:pPr>
        <w:rPr>
          <w:rFonts w:cs="Arial"/>
          <w:szCs w:val="24"/>
        </w:rPr>
      </w:pPr>
    </w:p>
    <w:p w14:paraId="0C3F7D03" w14:textId="2C67A9E0" w:rsidR="00194505" w:rsidRDefault="00194505" w:rsidP="006F19D6">
      <w:pPr>
        <w:rPr>
          <w:rFonts w:cs="Arial"/>
          <w:szCs w:val="24"/>
        </w:rPr>
      </w:pPr>
    </w:p>
    <w:p w14:paraId="65DC4C77" w14:textId="77777777" w:rsidR="00194505" w:rsidRDefault="00194505" w:rsidP="005A75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6"/>
        <w:rPr>
          <w:rFonts w:cs="Arial"/>
          <w:szCs w:val="24"/>
        </w:rPr>
      </w:pPr>
    </w:p>
    <w:p w14:paraId="623A2FB1" w14:textId="435A1DF5" w:rsidR="00A61F90" w:rsidRDefault="00194505" w:rsidP="00A61F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6" w:hanging="357"/>
        <w:rPr>
          <w:rFonts w:cs="Arial"/>
          <w:szCs w:val="24"/>
        </w:rPr>
      </w:pPr>
      <w:r>
        <w:rPr>
          <w:rFonts w:cs="Arial"/>
          <w:szCs w:val="24"/>
        </w:rPr>
        <w:t xml:space="preserve">6) </w:t>
      </w:r>
      <w:r w:rsidR="006F19D6">
        <w:rPr>
          <w:rFonts w:cs="Arial"/>
          <w:szCs w:val="24"/>
        </w:rPr>
        <w:t xml:space="preserve">skříň F (F)   </w:t>
      </w:r>
    </w:p>
    <w:p w14:paraId="7B2F2221" w14:textId="2584921C" w:rsidR="00A61F90" w:rsidRDefault="00A61F90" w:rsidP="00A61F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6" w:hanging="357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18656" behindDoc="1" locked="0" layoutInCell="1" allowOverlap="1" wp14:anchorId="11B56AD6" wp14:editId="58D82DA4">
            <wp:simplePos x="0" y="0"/>
            <wp:positionH relativeFrom="column">
              <wp:posOffset>490855</wp:posOffset>
            </wp:positionH>
            <wp:positionV relativeFrom="paragraph">
              <wp:posOffset>78740</wp:posOffset>
            </wp:positionV>
            <wp:extent cx="561975" cy="714375"/>
            <wp:effectExtent l="0" t="0" r="9525" b="9525"/>
            <wp:wrapTight wrapText="bothSides">
              <wp:wrapPolygon edited="0">
                <wp:start x="0" y="0"/>
                <wp:lineTo x="0" y="21312"/>
                <wp:lineTo x="21234" y="21312"/>
                <wp:lineTo x="21234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E44A25" w14:textId="785BDFE4" w:rsidR="006F19D6" w:rsidRDefault="006F19D6" w:rsidP="00A61F90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6" w:hanging="357"/>
        <w:rPr>
          <w:rFonts w:cs="Arial"/>
          <w:szCs w:val="24"/>
        </w:rPr>
      </w:pPr>
      <w:r>
        <w:rPr>
          <w:rFonts w:cs="Arial"/>
          <w:szCs w:val="24"/>
        </w:rPr>
        <w:t xml:space="preserve">-     </w:t>
      </w:r>
      <w:r w:rsidRPr="0094567D">
        <w:rPr>
          <w:rFonts w:cs="Arial"/>
          <w:szCs w:val="24"/>
        </w:rPr>
        <w:t>výška 1 149 mm;</w:t>
      </w:r>
      <w:r>
        <w:rPr>
          <w:rFonts w:cs="Arial"/>
          <w:szCs w:val="24"/>
        </w:rPr>
        <w:t xml:space="preserve"> šířka 800 mm</w:t>
      </w:r>
    </w:p>
    <w:p w14:paraId="21FD2C4F" w14:textId="1926BA44" w:rsidR="006F19D6" w:rsidRDefault="002A1385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567"/>
        <w:rPr>
          <w:rFonts w:cs="Arial"/>
          <w:szCs w:val="24"/>
        </w:rPr>
      </w:pPr>
      <w:r w:rsidRPr="003A1B5C">
        <w:rPr>
          <w:rFonts w:cs="Arial"/>
          <w:szCs w:val="24"/>
        </w:rPr>
        <w:t>2</w:t>
      </w:r>
      <w:r w:rsidR="006F19D6">
        <w:rPr>
          <w:rFonts w:cs="Arial"/>
          <w:szCs w:val="24"/>
        </w:rPr>
        <w:t xml:space="preserve"> stavitelné police</w:t>
      </w:r>
    </w:p>
    <w:p w14:paraId="08999564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567"/>
        <w:rPr>
          <w:rFonts w:cs="Arial"/>
          <w:szCs w:val="24"/>
        </w:rPr>
      </w:pPr>
      <w:r>
        <w:rPr>
          <w:rFonts w:cs="Arial"/>
          <w:szCs w:val="24"/>
        </w:rPr>
        <w:t>otevíravá dvířka na celou výšku</w:t>
      </w:r>
    </w:p>
    <w:p w14:paraId="0704C3C5" w14:textId="77777777" w:rsidR="006F19D6" w:rsidRDefault="006F19D6" w:rsidP="006F19D6">
      <w:pPr>
        <w:rPr>
          <w:rFonts w:cs="Arial"/>
          <w:szCs w:val="24"/>
        </w:rPr>
      </w:pPr>
    </w:p>
    <w:p w14:paraId="5CD71702" w14:textId="77777777" w:rsidR="006F19D6" w:rsidRDefault="006F19D6" w:rsidP="006F19D6">
      <w:pPr>
        <w:rPr>
          <w:rFonts w:cs="Arial"/>
          <w:szCs w:val="24"/>
        </w:rPr>
      </w:pPr>
    </w:p>
    <w:p w14:paraId="4051BC58" w14:textId="77777777" w:rsidR="006F19D6" w:rsidRDefault="006F19D6" w:rsidP="006F19D6">
      <w:pPr>
        <w:rPr>
          <w:rFonts w:cs="Arial"/>
          <w:szCs w:val="24"/>
        </w:rPr>
      </w:pPr>
    </w:p>
    <w:p w14:paraId="68EA2AA0" w14:textId="76969DD7" w:rsidR="00C42A8E" w:rsidRDefault="00C42A8E" w:rsidP="00C42A8E">
      <w:pPr>
        <w:rPr>
          <w:rFonts w:cs="Arial"/>
          <w:szCs w:val="24"/>
        </w:rPr>
      </w:pPr>
    </w:p>
    <w:p w14:paraId="4A1D57AF" w14:textId="77777777" w:rsidR="006F19D6" w:rsidRDefault="006F19D6" w:rsidP="006F19D6">
      <w:pPr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>Šatní skříně</w:t>
      </w:r>
    </w:p>
    <w:p w14:paraId="62B9B528" w14:textId="48AEA135" w:rsidR="006F19D6" w:rsidRPr="009D2D0A" w:rsidRDefault="006F19D6" w:rsidP="006F19D6">
      <w:pPr>
        <w:rPr>
          <w:rFonts w:cs="Arial"/>
          <w:szCs w:val="24"/>
          <w:u w:val="single"/>
        </w:rPr>
      </w:pPr>
      <w:r>
        <w:rPr>
          <w:rFonts w:cs="Arial"/>
          <w:szCs w:val="24"/>
        </w:rPr>
        <w:t xml:space="preserve">  </w:t>
      </w:r>
    </w:p>
    <w:p w14:paraId="09679E8B" w14:textId="3BE757A2" w:rsidR="006F19D6" w:rsidRDefault="006F19D6" w:rsidP="005A758C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Obecná specifikace:</w:t>
      </w:r>
    </w:p>
    <w:p w14:paraId="0F75A3EB" w14:textId="3A21ECA6" w:rsidR="001944AB" w:rsidRDefault="001944AB" w:rsidP="001944AB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701"/>
        <w:contextualSpacing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1552" behindDoc="1" locked="0" layoutInCell="1" allowOverlap="1" wp14:anchorId="3E0F9DF5" wp14:editId="558BF7C0">
            <wp:simplePos x="0" y="0"/>
            <wp:positionH relativeFrom="column">
              <wp:posOffset>-5715</wp:posOffset>
            </wp:positionH>
            <wp:positionV relativeFrom="paragraph">
              <wp:posOffset>66675</wp:posOffset>
            </wp:positionV>
            <wp:extent cx="1105535" cy="2160270"/>
            <wp:effectExtent l="0" t="0" r="0" b="0"/>
            <wp:wrapTight wrapText="bothSides">
              <wp:wrapPolygon edited="0">
                <wp:start x="0" y="0"/>
                <wp:lineTo x="0" y="21333"/>
                <wp:lineTo x="21215" y="21333"/>
                <wp:lineTo x="21215" y="0"/>
                <wp:lineTo x="0" y="0"/>
              </wp:wrapPolygon>
            </wp:wrapTight>
            <wp:docPr id="33" name="Obrázek 33" descr="s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s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1C68C618" wp14:editId="42807818">
            <wp:simplePos x="0" y="0"/>
            <wp:positionH relativeFrom="column">
              <wp:posOffset>1196975</wp:posOffset>
            </wp:positionH>
            <wp:positionV relativeFrom="paragraph">
              <wp:posOffset>64135</wp:posOffset>
            </wp:positionV>
            <wp:extent cx="522605" cy="2160270"/>
            <wp:effectExtent l="0" t="0" r="0" b="0"/>
            <wp:wrapTight wrapText="bothSides">
              <wp:wrapPolygon edited="0">
                <wp:start x="0" y="0"/>
                <wp:lineTo x="0" y="21333"/>
                <wp:lineTo x="20471" y="21333"/>
                <wp:lineTo x="20471" y="0"/>
                <wp:lineTo x="0" y="0"/>
              </wp:wrapPolygon>
            </wp:wrapTight>
            <wp:docPr id="32" name="Obrázek 32" descr="s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s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39FA42" w14:textId="528CF872" w:rsidR="006F19D6" w:rsidRDefault="006F19D6" w:rsidP="00A61F90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44289F">
        <w:rPr>
          <w:rFonts w:cs="Arial"/>
          <w:szCs w:val="24"/>
        </w:rPr>
        <w:t xml:space="preserve">korpus, dveře a police z LTD tloušťky 18 až 22 </w:t>
      </w:r>
      <w:r>
        <w:rPr>
          <w:rFonts w:cs="Arial"/>
          <w:szCs w:val="24"/>
        </w:rPr>
        <w:t xml:space="preserve">  </w:t>
      </w:r>
    </w:p>
    <w:p w14:paraId="3642A5EC" w14:textId="0D1099D4" w:rsidR="006F19D6" w:rsidRDefault="006F19D6" w:rsidP="006F19D6">
      <w:pPr>
        <w:pStyle w:val="Odstavecseseznamem"/>
        <w:autoSpaceDE w:val="0"/>
        <w:autoSpaceDN w:val="0"/>
        <w:adjustRightInd w:val="0"/>
        <w:ind w:left="1701"/>
        <w:rPr>
          <w:rFonts w:cs="Arial"/>
          <w:szCs w:val="24"/>
        </w:rPr>
      </w:pPr>
      <w:r>
        <w:rPr>
          <w:rFonts w:cs="Arial"/>
          <w:szCs w:val="24"/>
        </w:rPr>
        <w:t xml:space="preserve">           </w:t>
      </w:r>
      <w:r w:rsidR="001944AB">
        <w:rPr>
          <w:rFonts w:cs="Arial"/>
          <w:szCs w:val="24"/>
        </w:rPr>
        <w:t xml:space="preserve">  </w:t>
      </w:r>
      <w:r w:rsidRPr="0044289F">
        <w:rPr>
          <w:rFonts w:cs="Arial"/>
          <w:szCs w:val="24"/>
        </w:rPr>
        <w:t xml:space="preserve">mm, naložený top dtto deska pracovního stolu </w:t>
      </w:r>
    </w:p>
    <w:p w14:paraId="35E41073" w14:textId="50EA06AC" w:rsidR="006F19D6" w:rsidRDefault="006F19D6" w:rsidP="006F19D6">
      <w:pPr>
        <w:pStyle w:val="Odstavecseseznamem"/>
        <w:autoSpaceDE w:val="0"/>
        <w:autoSpaceDN w:val="0"/>
        <w:adjustRightInd w:val="0"/>
        <w:ind w:left="1701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  <w:r w:rsidR="001944AB">
        <w:rPr>
          <w:rFonts w:cs="Arial"/>
          <w:szCs w:val="24"/>
        </w:rPr>
        <w:t xml:space="preserve">  </w:t>
      </w:r>
      <w:r>
        <w:rPr>
          <w:rFonts w:cs="Arial"/>
          <w:szCs w:val="24"/>
        </w:rPr>
        <w:t xml:space="preserve"> </w:t>
      </w:r>
      <w:r w:rsidRPr="0044289F">
        <w:rPr>
          <w:rFonts w:cs="Arial"/>
          <w:szCs w:val="24"/>
        </w:rPr>
        <w:t>včetně ohranění</w:t>
      </w:r>
    </w:p>
    <w:p w14:paraId="0957CAB9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contextualSpacing/>
        <w:rPr>
          <w:rFonts w:cs="Arial"/>
          <w:szCs w:val="24"/>
        </w:rPr>
      </w:pPr>
      <w:r w:rsidRPr="0044289F">
        <w:rPr>
          <w:rFonts w:cs="Arial"/>
          <w:szCs w:val="24"/>
        </w:rPr>
        <w:t xml:space="preserve">1x pevná police v horní části vytvářející úložný </w:t>
      </w:r>
    </w:p>
    <w:p w14:paraId="0808BE81" w14:textId="3D0ED837" w:rsidR="006F19D6" w:rsidRDefault="006F19D6" w:rsidP="006F19D6">
      <w:pPr>
        <w:pStyle w:val="Odstavecseseznamem"/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</w:t>
      </w:r>
      <w:r w:rsidR="001944AB">
        <w:rPr>
          <w:rFonts w:cs="Arial"/>
          <w:szCs w:val="24"/>
        </w:rPr>
        <w:t xml:space="preserve">  </w:t>
      </w:r>
      <w:r w:rsidRPr="0044289F">
        <w:rPr>
          <w:rFonts w:cs="Arial"/>
          <w:szCs w:val="24"/>
        </w:rPr>
        <w:t>prostor vysoký 200 mm</w:t>
      </w:r>
    </w:p>
    <w:p w14:paraId="5280FD2E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contextualSpacing/>
        <w:rPr>
          <w:rFonts w:cs="Arial"/>
          <w:szCs w:val="24"/>
        </w:rPr>
      </w:pPr>
      <w:r w:rsidRPr="004652B7">
        <w:rPr>
          <w:rFonts w:cs="Arial"/>
          <w:szCs w:val="24"/>
        </w:rPr>
        <w:t xml:space="preserve">1x pevná police v dolní části vytvářející úložný </w:t>
      </w:r>
    </w:p>
    <w:p w14:paraId="397DAEE5" w14:textId="7D8986C0" w:rsidR="006F19D6" w:rsidRDefault="006F19D6" w:rsidP="006F19D6">
      <w:pPr>
        <w:pStyle w:val="Odstavecseseznamem"/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</w:t>
      </w:r>
      <w:r w:rsidR="001944AB">
        <w:rPr>
          <w:rFonts w:cs="Arial"/>
          <w:szCs w:val="24"/>
        </w:rPr>
        <w:t xml:space="preserve">  </w:t>
      </w:r>
      <w:r w:rsidRPr="004652B7">
        <w:rPr>
          <w:rFonts w:cs="Arial"/>
          <w:szCs w:val="24"/>
        </w:rPr>
        <w:t>prostor vysoký 200 mm (botník)</w:t>
      </w:r>
    </w:p>
    <w:p w14:paraId="25AB5139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contextualSpacing/>
        <w:rPr>
          <w:rFonts w:cs="Arial"/>
          <w:szCs w:val="24"/>
        </w:rPr>
      </w:pPr>
      <w:r w:rsidRPr="004652B7">
        <w:rPr>
          <w:rFonts w:cs="Arial"/>
          <w:szCs w:val="24"/>
        </w:rPr>
        <w:t>otevíravé dvoukřídlé, resp. jednokřídlé plné dveře</w:t>
      </w:r>
    </w:p>
    <w:p w14:paraId="3857BCDE" w14:textId="77777777" w:rsidR="006F19D6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contextualSpacing/>
        <w:rPr>
          <w:rFonts w:cs="Arial"/>
          <w:szCs w:val="24"/>
        </w:rPr>
      </w:pPr>
      <w:r w:rsidRPr="004652B7">
        <w:rPr>
          <w:rFonts w:cs="Arial"/>
          <w:szCs w:val="24"/>
        </w:rPr>
        <w:t xml:space="preserve">pohledová záda z LTD tloušťky 6 až 10 mm jsou </w:t>
      </w:r>
    </w:p>
    <w:p w14:paraId="18F55D3A" w14:textId="20036C9D" w:rsidR="006F19D6" w:rsidRDefault="006F19D6" w:rsidP="006F19D6">
      <w:pPr>
        <w:pStyle w:val="Odstavecseseznamem"/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</w:t>
      </w:r>
      <w:r w:rsidR="001944AB">
        <w:rPr>
          <w:rFonts w:cs="Arial"/>
          <w:szCs w:val="24"/>
        </w:rPr>
        <w:t xml:space="preserve">  </w:t>
      </w:r>
      <w:r w:rsidRPr="004652B7">
        <w:rPr>
          <w:rFonts w:cs="Arial"/>
          <w:szCs w:val="24"/>
        </w:rPr>
        <w:t xml:space="preserve">fixovaná v drážce; dezén oboustranně shodný </w:t>
      </w:r>
      <w:r>
        <w:rPr>
          <w:rFonts w:cs="Arial"/>
          <w:szCs w:val="24"/>
        </w:rPr>
        <w:t xml:space="preserve">   </w:t>
      </w:r>
    </w:p>
    <w:p w14:paraId="180645FA" w14:textId="3E6A7610" w:rsidR="006F19D6" w:rsidRPr="004652B7" w:rsidRDefault="006F19D6" w:rsidP="006F19D6">
      <w:pPr>
        <w:pStyle w:val="Odstavecseseznamem"/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</w:t>
      </w:r>
      <w:r w:rsidR="001944AB">
        <w:rPr>
          <w:rFonts w:cs="Arial"/>
          <w:szCs w:val="24"/>
        </w:rPr>
        <w:t xml:space="preserve">  </w:t>
      </w:r>
      <w:r w:rsidRPr="004652B7">
        <w:rPr>
          <w:rFonts w:cs="Arial"/>
          <w:szCs w:val="24"/>
        </w:rPr>
        <w:t>s korpusem a dveřmi</w:t>
      </w:r>
    </w:p>
    <w:p w14:paraId="1540120A" w14:textId="77777777" w:rsidR="001944AB" w:rsidRDefault="006F19D6" w:rsidP="001944AB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rPr>
          <w:rFonts w:cs="Arial"/>
          <w:szCs w:val="24"/>
        </w:rPr>
      </w:pPr>
      <w:r w:rsidRPr="00197BBE">
        <w:rPr>
          <w:rFonts w:cs="Arial"/>
          <w:szCs w:val="24"/>
        </w:rPr>
        <w:t xml:space="preserve">na vnějších plochách skříně </w:t>
      </w:r>
      <w:r>
        <w:rPr>
          <w:rFonts w:cs="Arial"/>
          <w:szCs w:val="24"/>
        </w:rPr>
        <w:t>nebudou</w:t>
      </w:r>
      <w:r w:rsidRPr="00197BBE">
        <w:rPr>
          <w:rFonts w:cs="Arial"/>
          <w:szCs w:val="24"/>
        </w:rPr>
        <w:t xml:space="preserve"> viditelné spojovací </w:t>
      </w:r>
      <w:r w:rsidR="001944AB">
        <w:rPr>
          <w:rFonts w:cs="Arial"/>
          <w:szCs w:val="24"/>
        </w:rPr>
        <w:t xml:space="preserve"> </w:t>
      </w:r>
    </w:p>
    <w:p w14:paraId="43B73B5F" w14:textId="790702F0" w:rsidR="006F19D6" w:rsidRDefault="001944AB" w:rsidP="001944A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  </w:t>
      </w:r>
      <w:r w:rsidR="006F19D6" w:rsidRPr="00197BBE">
        <w:rPr>
          <w:rFonts w:cs="Arial"/>
          <w:szCs w:val="24"/>
        </w:rPr>
        <w:t>prvky a záslepky</w:t>
      </w:r>
    </w:p>
    <w:p w14:paraId="676D8426" w14:textId="77777777" w:rsidR="006F19D6" w:rsidRPr="0012058A" w:rsidRDefault="006F19D6" w:rsidP="001944AB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rPr>
          <w:rFonts w:cs="Arial"/>
          <w:szCs w:val="24"/>
        </w:rPr>
      </w:pPr>
      <w:r w:rsidRPr="0012058A">
        <w:rPr>
          <w:rFonts w:cs="Arial"/>
          <w:szCs w:val="24"/>
        </w:rPr>
        <w:t>samostatný odinstalovatelný sokl 70 mm sestavený z LTD tloušťky 18 až 22 mm</w:t>
      </w:r>
    </w:p>
    <w:p w14:paraId="6F73A16F" w14:textId="77777777" w:rsidR="006F19D6" w:rsidRPr="00197BBE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rektifikace</w:t>
      </w:r>
      <w:r w:rsidRPr="00197BBE">
        <w:rPr>
          <w:rFonts w:cs="Arial"/>
          <w:szCs w:val="24"/>
        </w:rPr>
        <w:t xml:space="preserve"> min</w:t>
      </w:r>
      <w:r>
        <w:rPr>
          <w:rFonts w:cs="Arial"/>
          <w:szCs w:val="24"/>
        </w:rPr>
        <w:t>.</w:t>
      </w:r>
      <w:r w:rsidRPr="00197BBE">
        <w:rPr>
          <w:rFonts w:cs="Arial"/>
          <w:szCs w:val="24"/>
        </w:rPr>
        <w:t xml:space="preserve"> 15 mm pro vyrovnání případných nerovností podlahy</w:t>
      </w:r>
      <w:r>
        <w:rPr>
          <w:rFonts w:cs="Arial"/>
          <w:szCs w:val="24"/>
        </w:rPr>
        <w:t xml:space="preserve"> </w:t>
      </w:r>
      <w:r w:rsidRPr="00197BBE">
        <w:rPr>
          <w:rFonts w:cs="Arial"/>
          <w:szCs w:val="24"/>
        </w:rPr>
        <w:t>umístěna v soklu</w:t>
      </w:r>
    </w:p>
    <w:p w14:paraId="4205144A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dvířka opatřena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trojcestným</w:t>
      </w:r>
      <w:r w:rsidRPr="00197BBE">
        <w:rPr>
          <w:rFonts w:cs="Arial"/>
          <w:szCs w:val="24"/>
        </w:rPr>
        <w:t xml:space="preserve"> zámkem</w:t>
      </w:r>
    </w:p>
    <w:p w14:paraId="57E82330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jednotné kovové úchytky</w:t>
      </w:r>
    </w:p>
    <w:p w14:paraId="7F9ACD23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197BBE">
        <w:rPr>
          <w:rFonts w:cs="Arial"/>
          <w:szCs w:val="24"/>
        </w:rPr>
        <w:t xml:space="preserve">úhel otevření </w:t>
      </w:r>
      <w:r>
        <w:rPr>
          <w:rFonts w:cs="Arial"/>
          <w:szCs w:val="24"/>
        </w:rPr>
        <w:t xml:space="preserve">dveří min </w:t>
      </w:r>
      <w:r w:rsidRPr="00197BBE">
        <w:rPr>
          <w:rFonts w:cs="Arial"/>
          <w:szCs w:val="24"/>
        </w:rPr>
        <w:t>110 st</w:t>
      </w:r>
      <w:r>
        <w:rPr>
          <w:rFonts w:cs="Arial"/>
          <w:szCs w:val="24"/>
        </w:rPr>
        <w:t>.</w:t>
      </w:r>
    </w:p>
    <w:p w14:paraId="70BCBCB6" w14:textId="77777777" w:rsidR="006F19D6" w:rsidRDefault="006F19D6" w:rsidP="006F19D6">
      <w:pPr>
        <w:rPr>
          <w:rFonts w:cs="Arial"/>
          <w:szCs w:val="24"/>
        </w:rPr>
      </w:pPr>
    </w:p>
    <w:p w14:paraId="13A07BD8" w14:textId="77777777" w:rsidR="006F19D6" w:rsidRDefault="006F19D6" w:rsidP="006F19D6">
      <w:pPr>
        <w:rPr>
          <w:rFonts w:cs="Arial"/>
          <w:szCs w:val="24"/>
        </w:rPr>
      </w:pPr>
      <w:r>
        <w:rPr>
          <w:rFonts w:cs="Arial"/>
          <w:szCs w:val="24"/>
        </w:rPr>
        <w:t>Specifikace jednotlivých skříní:</w:t>
      </w:r>
    </w:p>
    <w:p w14:paraId="0EBBCC56" w14:textId="77777777" w:rsidR="006F19D6" w:rsidRDefault="006F19D6" w:rsidP="008B1CAA">
      <w:pPr>
        <w:numPr>
          <w:ilvl w:val="0"/>
          <w:numId w:val="4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s dvěma oddíly (SS1)</w:t>
      </w:r>
    </w:p>
    <w:p w14:paraId="559AC1ED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korpus vertikálně rozdělen v celém vnitřním prostoru na 2 identické poloviny</w:t>
      </w:r>
    </w:p>
    <w:p w14:paraId="2D0E9444" w14:textId="77777777" w:rsidR="006F19D6" w:rsidRPr="00143AB1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dvoukřídlé dveře</w:t>
      </w:r>
      <w:r w:rsidRPr="00253A5F">
        <w:rPr>
          <w:rFonts w:cs="Arial"/>
          <w:szCs w:val="24"/>
        </w:rPr>
        <w:t>, každé samostatně uzamykatelné</w:t>
      </w:r>
      <w:r>
        <w:rPr>
          <w:rFonts w:cs="Arial"/>
          <w:szCs w:val="24"/>
        </w:rPr>
        <w:t xml:space="preserve"> (tj. uvnitř skříně dva samostatně uzavíratelné prostory)</w:t>
      </w:r>
    </w:p>
    <w:p w14:paraId="235AAF26" w14:textId="77777777" w:rsidR="006F19D6" w:rsidRPr="0012058A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12058A">
        <w:rPr>
          <w:rFonts w:cs="Arial"/>
          <w:szCs w:val="24"/>
        </w:rPr>
        <w:t>podélná tyč na ramínka</w:t>
      </w:r>
    </w:p>
    <w:p w14:paraId="68FE125A" w14:textId="77777777" w:rsidR="006F19D6" w:rsidRPr="0012058A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12058A">
        <w:rPr>
          <w:rFonts w:cs="Arial"/>
          <w:szCs w:val="24"/>
        </w:rPr>
        <w:t>šířka 800, hloubka 600, výška 1850 mm</w:t>
      </w:r>
    </w:p>
    <w:p w14:paraId="761306D2" w14:textId="77777777" w:rsidR="006F19D6" w:rsidRPr="0012058A" w:rsidRDefault="006F19D6" w:rsidP="008B1CAA">
      <w:pPr>
        <w:numPr>
          <w:ilvl w:val="0"/>
          <w:numId w:val="4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12058A">
        <w:rPr>
          <w:rFonts w:cs="Arial"/>
          <w:szCs w:val="24"/>
        </w:rPr>
        <w:t>s jedním oddílem užší (SS2)</w:t>
      </w:r>
    </w:p>
    <w:p w14:paraId="52F9975B" w14:textId="13AEABA4" w:rsidR="006F19D6" w:rsidRPr="0012058A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bookmarkStart w:id="4" w:name="OLE_LINK1"/>
      <w:bookmarkStart w:id="5" w:name="OLE_LINK2"/>
      <w:r w:rsidRPr="0012058A">
        <w:rPr>
          <w:rFonts w:cs="Arial"/>
          <w:szCs w:val="24"/>
        </w:rPr>
        <w:t>dveře jednokřídlé</w:t>
      </w:r>
    </w:p>
    <w:p w14:paraId="4C305BA5" w14:textId="77777777" w:rsidR="006F19D6" w:rsidRPr="00143AB1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12058A">
        <w:rPr>
          <w:rFonts w:cs="Arial"/>
          <w:szCs w:val="24"/>
        </w:rPr>
        <w:t>podélná tyč</w:t>
      </w:r>
      <w:r w:rsidRPr="00143AB1">
        <w:rPr>
          <w:rFonts w:cs="Arial"/>
          <w:szCs w:val="24"/>
        </w:rPr>
        <w:t xml:space="preserve"> na ramínka</w:t>
      </w:r>
    </w:p>
    <w:p w14:paraId="76389DC2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šířka 400, hloubka 600, výška 1850 m</w:t>
      </w:r>
      <w:bookmarkEnd w:id="4"/>
      <w:bookmarkEnd w:id="5"/>
      <w:r>
        <w:rPr>
          <w:rFonts w:cs="Arial"/>
          <w:szCs w:val="24"/>
        </w:rPr>
        <w:t>m</w:t>
      </w:r>
    </w:p>
    <w:p w14:paraId="79EFCB3C" w14:textId="77777777" w:rsidR="00F45F3F" w:rsidRDefault="00F45F3F" w:rsidP="006F19D6">
      <w:pPr>
        <w:rPr>
          <w:rFonts w:cs="Arial"/>
          <w:szCs w:val="24"/>
          <w:u w:val="single"/>
        </w:rPr>
      </w:pPr>
    </w:p>
    <w:p w14:paraId="7178F405" w14:textId="5DB382F5" w:rsidR="00F45F3F" w:rsidRDefault="00F45F3F" w:rsidP="006F19D6">
      <w:pPr>
        <w:rPr>
          <w:rFonts w:cs="Arial"/>
          <w:szCs w:val="24"/>
          <w:u w:val="single"/>
        </w:rPr>
      </w:pPr>
    </w:p>
    <w:p w14:paraId="5A2D3C7D" w14:textId="77777777" w:rsidR="00F45F3F" w:rsidRDefault="00F45F3F" w:rsidP="006F19D6">
      <w:pPr>
        <w:rPr>
          <w:rFonts w:cs="Arial"/>
          <w:szCs w:val="24"/>
          <w:u w:val="single"/>
        </w:rPr>
      </w:pPr>
    </w:p>
    <w:p w14:paraId="12568BDF" w14:textId="60F33D51" w:rsidR="006F19D6" w:rsidRDefault="006F19D6" w:rsidP="006F19D6">
      <w:pPr>
        <w:rPr>
          <w:rFonts w:cs="Arial"/>
          <w:szCs w:val="24"/>
        </w:rPr>
      </w:pPr>
      <w:r w:rsidRPr="00C5279F">
        <w:rPr>
          <w:rFonts w:cs="Arial"/>
          <w:szCs w:val="24"/>
          <w:u w:val="single"/>
        </w:rPr>
        <w:t>Skříň policová</w:t>
      </w:r>
      <w:r>
        <w:rPr>
          <w:rFonts w:cs="Arial"/>
          <w:szCs w:val="24"/>
        </w:rPr>
        <w:t xml:space="preserve"> (SkP1)</w:t>
      </w:r>
    </w:p>
    <w:p w14:paraId="6E8448E1" w14:textId="77777777" w:rsidR="00F45F3F" w:rsidRPr="00C5279F" w:rsidRDefault="00F45F3F" w:rsidP="006F19D6">
      <w:pPr>
        <w:rPr>
          <w:rFonts w:cs="Arial"/>
          <w:szCs w:val="24"/>
        </w:rPr>
      </w:pPr>
    </w:p>
    <w:p w14:paraId="1D409818" w14:textId="0A631C1E" w:rsidR="006F19D6" w:rsidRDefault="00F45F3F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6704" behindDoc="1" locked="0" layoutInCell="1" allowOverlap="1" wp14:anchorId="3A60D4A9" wp14:editId="3423EACB">
            <wp:simplePos x="0" y="0"/>
            <wp:positionH relativeFrom="column">
              <wp:posOffset>53975</wp:posOffset>
            </wp:positionH>
            <wp:positionV relativeFrom="paragraph">
              <wp:posOffset>8890</wp:posOffset>
            </wp:positionV>
            <wp:extent cx="904875" cy="2270760"/>
            <wp:effectExtent l="0" t="0" r="9525" b="0"/>
            <wp:wrapTight wrapText="bothSides">
              <wp:wrapPolygon edited="0">
                <wp:start x="0" y="0"/>
                <wp:lineTo x="0" y="21383"/>
                <wp:lineTo x="21373" y="21383"/>
                <wp:lineTo x="21373" y="0"/>
                <wp:lineTo x="0" y="0"/>
              </wp:wrapPolygon>
            </wp:wrapTight>
            <wp:docPr id="34" name="Obrázek 34" descr="skrin_p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krin_polic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5" t="8989" r="44482" b="12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9D6">
        <w:rPr>
          <w:rFonts w:cs="Arial"/>
          <w:szCs w:val="24"/>
        </w:rPr>
        <w:t>korpus z LTD tloušťky 18 až 22 mm, naložený</w:t>
      </w:r>
      <w:r w:rsidR="006F19D6" w:rsidRPr="00197BBE">
        <w:rPr>
          <w:rFonts w:cs="Arial"/>
          <w:szCs w:val="24"/>
        </w:rPr>
        <w:t xml:space="preserve"> </w:t>
      </w:r>
      <w:r w:rsidR="006F19D6">
        <w:rPr>
          <w:rFonts w:cs="Arial"/>
          <w:szCs w:val="24"/>
        </w:rPr>
        <w:t>top</w:t>
      </w:r>
      <w:r w:rsidR="006F19D6" w:rsidRPr="00197BBE">
        <w:rPr>
          <w:rFonts w:cs="Arial"/>
          <w:szCs w:val="24"/>
        </w:rPr>
        <w:t xml:space="preserve"> </w:t>
      </w:r>
      <w:r w:rsidR="006F19D6">
        <w:rPr>
          <w:rFonts w:cs="Arial"/>
          <w:szCs w:val="24"/>
        </w:rPr>
        <w:t>z</w:t>
      </w:r>
      <w:r w:rsidR="006F19D6" w:rsidRPr="00197BBE">
        <w:rPr>
          <w:rFonts w:cs="Arial"/>
          <w:szCs w:val="24"/>
        </w:rPr>
        <w:t xml:space="preserve"> </w:t>
      </w:r>
      <w:r w:rsidR="006F19D6">
        <w:rPr>
          <w:rFonts w:cs="Arial"/>
          <w:szCs w:val="24"/>
        </w:rPr>
        <w:t xml:space="preserve">LTD </w:t>
      </w:r>
    </w:p>
    <w:p w14:paraId="52179F65" w14:textId="0DE91D76" w:rsidR="006F19D6" w:rsidRDefault="006F19D6" w:rsidP="00B16DE0">
      <w:pPr>
        <w:ind w:left="1068" w:hanging="360"/>
        <w:rPr>
          <w:rFonts w:cs="Arial"/>
          <w:szCs w:val="24"/>
        </w:rPr>
      </w:pPr>
      <w:r>
        <w:rPr>
          <w:rFonts w:cs="Arial"/>
          <w:szCs w:val="24"/>
        </w:rPr>
        <w:t xml:space="preserve">        dtto deska pracovního stolu včetně ohranění</w:t>
      </w:r>
    </w:p>
    <w:p w14:paraId="6F4AB4E3" w14:textId="2491D9F4" w:rsidR="006F19D6" w:rsidRPr="00D10959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4D188F">
        <w:rPr>
          <w:rFonts w:cs="Arial"/>
          <w:szCs w:val="24"/>
        </w:rPr>
        <w:t xml:space="preserve">výška </w:t>
      </w:r>
      <w:r w:rsidRPr="004D188F">
        <w:rPr>
          <w:rFonts w:cs="Arial"/>
          <w:color w:val="000000" w:themeColor="text1"/>
          <w:szCs w:val="24"/>
        </w:rPr>
        <w:t>2 185 mm</w:t>
      </w:r>
      <w:r>
        <w:rPr>
          <w:rFonts w:cs="Arial"/>
          <w:color w:val="000000" w:themeColor="text1"/>
          <w:szCs w:val="24"/>
        </w:rPr>
        <w:t xml:space="preserve"> včetně soklu</w:t>
      </w:r>
      <w:r w:rsidRPr="00D10959">
        <w:rPr>
          <w:rFonts w:cs="Arial"/>
          <w:color w:val="000000" w:themeColor="text1"/>
          <w:szCs w:val="24"/>
        </w:rPr>
        <w:t xml:space="preserve">, </w:t>
      </w:r>
      <w:r w:rsidRPr="0094567D">
        <w:rPr>
          <w:rFonts w:cs="Arial"/>
          <w:szCs w:val="24"/>
        </w:rPr>
        <w:t>šířka 800 mm, hl. 310</w:t>
      </w:r>
      <w:r w:rsidRPr="00D10959">
        <w:rPr>
          <w:rFonts w:cs="Arial"/>
          <w:szCs w:val="24"/>
        </w:rPr>
        <w:t xml:space="preserve"> mm</w:t>
      </w:r>
    </w:p>
    <w:p w14:paraId="200A6872" w14:textId="77777777" w:rsidR="006F19D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4652B7">
        <w:rPr>
          <w:rFonts w:cs="Arial"/>
          <w:szCs w:val="24"/>
        </w:rPr>
        <w:t xml:space="preserve">pohledová záda z laminovaných dřevotřískových desek </w:t>
      </w:r>
    </w:p>
    <w:p w14:paraId="4A559A2E" w14:textId="546DA6D3" w:rsidR="006F19D6" w:rsidRDefault="006F19D6" w:rsidP="00B16DE0">
      <w:pPr>
        <w:ind w:left="1068" w:hanging="360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4652B7">
        <w:rPr>
          <w:rFonts w:cs="Arial"/>
          <w:szCs w:val="24"/>
        </w:rPr>
        <w:t xml:space="preserve">tloušťky 6 až 10 mm jsou fixovaná v drážce; dezén </w:t>
      </w:r>
    </w:p>
    <w:p w14:paraId="5108BC76" w14:textId="0746345F" w:rsidR="006F19D6" w:rsidRPr="004652B7" w:rsidRDefault="006F19D6" w:rsidP="00B16DE0">
      <w:pPr>
        <w:ind w:left="1068" w:hanging="360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4652B7">
        <w:rPr>
          <w:rFonts w:cs="Arial"/>
          <w:szCs w:val="24"/>
        </w:rPr>
        <w:t>oboustranně shodný s korpusem</w:t>
      </w:r>
    </w:p>
    <w:p w14:paraId="5732EE55" w14:textId="77777777" w:rsidR="006F19D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DD05CD">
        <w:rPr>
          <w:rFonts w:cs="Arial"/>
          <w:szCs w:val="24"/>
        </w:rPr>
        <w:t xml:space="preserve">samostatný odinstalovatelný sokl 70 mm sestavený </w:t>
      </w:r>
    </w:p>
    <w:p w14:paraId="57EE0932" w14:textId="3D684786" w:rsidR="006F19D6" w:rsidRPr="00DD05CD" w:rsidRDefault="006F19D6" w:rsidP="00B16DE0">
      <w:pPr>
        <w:autoSpaceDE w:val="0"/>
        <w:autoSpaceDN w:val="0"/>
        <w:adjustRightInd w:val="0"/>
        <w:ind w:left="1068" w:hanging="360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DD05CD">
        <w:rPr>
          <w:rFonts w:cs="Arial"/>
          <w:szCs w:val="24"/>
        </w:rPr>
        <w:t>z LTD tloušťky 18 až 22 mm</w:t>
      </w:r>
    </w:p>
    <w:p w14:paraId="61E3A698" w14:textId="77777777" w:rsidR="006F19D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4652B7">
        <w:rPr>
          <w:rFonts w:cs="Arial"/>
          <w:szCs w:val="24"/>
        </w:rPr>
        <w:t xml:space="preserve">rektifikace min. 15 mm pro vyrovnání případných </w:t>
      </w:r>
    </w:p>
    <w:p w14:paraId="757AF07A" w14:textId="39EAA483" w:rsidR="006F19D6" w:rsidRPr="004652B7" w:rsidRDefault="006F19D6" w:rsidP="00B16DE0">
      <w:pPr>
        <w:autoSpaceDE w:val="0"/>
        <w:autoSpaceDN w:val="0"/>
        <w:adjustRightInd w:val="0"/>
        <w:ind w:left="1068" w:hanging="360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4652B7">
        <w:rPr>
          <w:rFonts w:cs="Arial"/>
          <w:szCs w:val="24"/>
        </w:rPr>
        <w:t>nerovností podlahy umístěna v soklu</w:t>
      </w:r>
    </w:p>
    <w:p w14:paraId="086881AB" w14:textId="77777777" w:rsidR="006F19D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0C7A0C">
        <w:rPr>
          <w:rFonts w:cs="Arial"/>
          <w:szCs w:val="24"/>
        </w:rPr>
        <w:t>5 přestavitelných polic</w:t>
      </w:r>
    </w:p>
    <w:p w14:paraId="2861729E" w14:textId="7131DF82" w:rsidR="006F19D6" w:rsidRPr="00B16DE0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B16DE0">
        <w:rPr>
          <w:rFonts w:cs="Arial"/>
          <w:szCs w:val="24"/>
        </w:rPr>
        <w:t>výšková přestavitelnost polic s roztečí maximálně po 25 mm</w:t>
      </w:r>
    </w:p>
    <w:p w14:paraId="3D76E8D9" w14:textId="77777777" w:rsidR="006F19D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možnost vzájemného vertikálního i horizontálního spojení </w:t>
      </w:r>
    </w:p>
    <w:p w14:paraId="15CF9152" w14:textId="2757965A" w:rsidR="006F19D6" w:rsidRDefault="006F19D6" w:rsidP="00B16DE0">
      <w:pPr>
        <w:autoSpaceDE w:val="0"/>
        <w:autoSpaceDN w:val="0"/>
        <w:adjustRightInd w:val="0"/>
        <w:ind w:left="1068" w:hanging="360"/>
        <w:rPr>
          <w:rFonts w:cs="Arial"/>
          <w:szCs w:val="24"/>
        </w:rPr>
      </w:pPr>
      <w:r>
        <w:rPr>
          <w:rFonts w:cs="Arial"/>
          <w:szCs w:val="24"/>
        </w:rPr>
        <w:t xml:space="preserve">        při vytváření sestav</w:t>
      </w:r>
    </w:p>
    <w:p w14:paraId="5706AB03" w14:textId="77777777" w:rsidR="006F19D6" w:rsidRDefault="006F19D6" w:rsidP="00B16DE0">
      <w:pPr>
        <w:ind w:left="1068" w:hanging="360"/>
        <w:rPr>
          <w:rFonts w:cs="Arial"/>
          <w:szCs w:val="24"/>
        </w:rPr>
      </w:pPr>
    </w:p>
    <w:p w14:paraId="35DB8315" w14:textId="77777777" w:rsidR="006F19D6" w:rsidRDefault="006F19D6" w:rsidP="006F19D6">
      <w:pPr>
        <w:rPr>
          <w:rFonts w:cs="Arial"/>
          <w:szCs w:val="24"/>
          <w:highlight w:val="yellow"/>
        </w:rPr>
      </w:pPr>
    </w:p>
    <w:p w14:paraId="1EABC6D1" w14:textId="77777777" w:rsidR="00C42A8E" w:rsidRDefault="00C42A8E" w:rsidP="006F19D6">
      <w:pPr>
        <w:rPr>
          <w:rFonts w:cs="Arial"/>
          <w:szCs w:val="24"/>
          <w:u w:val="single"/>
        </w:rPr>
      </w:pPr>
    </w:p>
    <w:p w14:paraId="4140932C" w14:textId="77777777" w:rsidR="006F19D6" w:rsidRDefault="006F19D6" w:rsidP="006F19D6">
      <w:pPr>
        <w:rPr>
          <w:rFonts w:cs="Arial"/>
          <w:szCs w:val="24"/>
        </w:rPr>
      </w:pPr>
      <w:r w:rsidRPr="00C5279F">
        <w:rPr>
          <w:rFonts w:cs="Arial"/>
          <w:szCs w:val="24"/>
          <w:u w:val="single"/>
        </w:rPr>
        <w:t>Skříň policová</w:t>
      </w:r>
      <w:r>
        <w:rPr>
          <w:rFonts w:cs="Arial"/>
          <w:szCs w:val="24"/>
          <w:u w:val="single"/>
        </w:rPr>
        <w:t xml:space="preserve"> - nástavba</w:t>
      </w:r>
      <w:r>
        <w:rPr>
          <w:rFonts w:cs="Arial"/>
          <w:szCs w:val="24"/>
        </w:rPr>
        <w:t xml:space="preserve"> (SkP2)</w:t>
      </w:r>
    </w:p>
    <w:p w14:paraId="655AD0F4" w14:textId="77777777" w:rsidR="006F19D6" w:rsidRDefault="006F19D6" w:rsidP="006F19D6">
      <w:pPr>
        <w:rPr>
          <w:rFonts w:cs="Arial"/>
          <w:szCs w:val="24"/>
        </w:rPr>
      </w:pPr>
    </w:p>
    <w:p w14:paraId="680F15E7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6912" behindDoc="1" locked="0" layoutInCell="1" allowOverlap="1" wp14:anchorId="207A647D" wp14:editId="126DDBC4">
            <wp:simplePos x="0" y="0"/>
            <wp:positionH relativeFrom="column">
              <wp:posOffset>29210</wp:posOffset>
            </wp:positionH>
            <wp:positionV relativeFrom="paragraph">
              <wp:posOffset>24765</wp:posOffset>
            </wp:positionV>
            <wp:extent cx="879475" cy="768350"/>
            <wp:effectExtent l="0" t="0" r="0" b="0"/>
            <wp:wrapTight wrapText="bothSides">
              <wp:wrapPolygon edited="0">
                <wp:start x="0" y="0"/>
                <wp:lineTo x="0" y="20886"/>
                <wp:lineTo x="21054" y="20886"/>
                <wp:lineTo x="21054" y="0"/>
                <wp:lineTo x="0" y="0"/>
              </wp:wrapPolygon>
            </wp:wrapTight>
            <wp:docPr id="35" name="Obrázek 35" descr="nastav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stavba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>korpus z LTD tloušťky 18 až 22 mm, naložený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top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z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LTD </w:t>
      </w:r>
    </w:p>
    <w:p w14:paraId="25C82306" w14:textId="6C6D9D8A" w:rsidR="006F19D6" w:rsidRDefault="006F19D6" w:rsidP="006F19D6">
      <w:pPr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dtto deska pracovního stolu včetně ohranění</w:t>
      </w:r>
    </w:p>
    <w:p w14:paraId="09F46A6F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výška 745 mm, šířka 800 mm, hloubka </w:t>
      </w:r>
      <w:r w:rsidRPr="0094567D">
        <w:rPr>
          <w:rFonts w:cs="Arial"/>
          <w:szCs w:val="24"/>
        </w:rPr>
        <w:t>315</w:t>
      </w:r>
      <w:r>
        <w:rPr>
          <w:rFonts w:cs="Arial"/>
          <w:szCs w:val="24"/>
        </w:rPr>
        <w:t xml:space="preserve"> mm</w:t>
      </w:r>
    </w:p>
    <w:p w14:paraId="00A3E238" w14:textId="333F2907" w:rsidR="006F19D6" w:rsidRDefault="006F19D6" w:rsidP="006F19D6">
      <w:pPr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pohledová </w:t>
      </w:r>
      <w:r w:rsidRPr="00197BBE">
        <w:rPr>
          <w:rFonts w:cs="Arial"/>
          <w:szCs w:val="24"/>
        </w:rPr>
        <w:t>záda</w:t>
      </w:r>
      <w:r>
        <w:rPr>
          <w:rFonts w:cs="Arial"/>
          <w:szCs w:val="24"/>
        </w:rPr>
        <w:t xml:space="preserve"> z </w:t>
      </w:r>
      <w:r w:rsidRPr="00197BBE">
        <w:rPr>
          <w:rFonts w:cs="Arial"/>
          <w:szCs w:val="24"/>
        </w:rPr>
        <w:t xml:space="preserve">laminovaných dřevotřískových desek </w:t>
      </w:r>
      <w:r>
        <w:rPr>
          <w:rFonts w:cs="Arial"/>
          <w:szCs w:val="24"/>
        </w:rPr>
        <w:t xml:space="preserve">  </w:t>
      </w:r>
    </w:p>
    <w:p w14:paraId="2A2A332B" w14:textId="5D55EC3C" w:rsidR="006F19D6" w:rsidRDefault="006F19D6" w:rsidP="006F19D6">
      <w:pPr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  <w:r w:rsidRPr="00197BBE">
        <w:rPr>
          <w:rFonts w:cs="Arial"/>
          <w:szCs w:val="24"/>
        </w:rPr>
        <w:t>tl</w:t>
      </w:r>
      <w:r>
        <w:rPr>
          <w:rFonts w:cs="Arial"/>
          <w:szCs w:val="24"/>
        </w:rPr>
        <w:t>oušťky 6 až 10</w:t>
      </w:r>
      <w:r w:rsidRPr="00197BBE">
        <w:rPr>
          <w:rFonts w:cs="Arial"/>
          <w:szCs w:val="24"/>
        </w:rPr>
        <w:t xml:space="preserve"> mm jsou fixovaná v</w:t>
      </w:r>
      <w:r>
        <w:rPr>
          <w:rFonts w:cs="Arial"/>
          <w:szCs w:val="24"/>
        </w:rPr>
        <w:t> </w:t>
      </w:r>
      <w:r w:rsidRPr="00197BBE">
        <w:rPr>
          <w:rFonts w:cs="Arial"/>
          <w:szCs w:val="24"/>
        </w:rPr>
        <w:t>drážce</w:t>
      </w:r>
      <w:r>
        <w:rPr>
          <w:rFonts w:cs="Arial"/>
          <w:szCs w:val="24"/>
        </w:rPr>
        <w:t xml:space="preserve">; dezén  </w:t>
      </w:r>
    </w:p>
    <w:p w14:paraId="2FF9D4A3" w14:textId="672FEDB5" w:rsidR="006F19D6" w:rsidRDefault="006F19D6" w:rsidP="006F19D6">
      <w:pPr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</w:t>
      </w:r>
      <w:r w:rsidRPr="00450970">
        <w:rPr>
          <w:rFonts w:cs="Arial"/>
          <w:szCs w:val="24"/>
        </w:rPr>
        <w:t>oboustranně shodný s</w:t>
      </w:r>
      <w:r>
        <w:rPr>
          <w:rFonts w:cs="Arial"/>
          <w:szCs w:val="24"/>
        </w:rPr>
        <w:t> </w:t>
      </w:r>
      <w:r w:rsidRPr="00450970">
        <w:rPr>
          <w:rFonts w:cs="Arial"/>
          <w:szCs w:val="24"/>
        </w:rPr>
        <w:t>korpusem</w:t>
      </w:r>
    </w:p>
    <w:p w14:paraId="1E5F324B" w14:textId="77777777" w:rsidR="006F19D6" w:rsidRPr="002E137E" w:rsidRDefault="006F19D6" w:rsidP="008B1CAA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1 přestavitelná police</w:t>
      </w:r>
    </w:p>
    <w:p w14:paraId="45192480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197BBE">
        <w:rPr>
          <w:rFonts w:cs="Arial"/>
          <w:szCs w:val="24"/>
        </w:rPr>
        <w:t>výškov</w:t>
      </w:r>
      <w:r>
        <w:rPr>
          <w:rFonts w:cs="Arial"/>
          <w:szCs w:val="24"/>
        </w:rPr>
        <w:t>á</w:t>
      </w:r>
      <w:r w:rsidRPr="00197BBE">
        <w:rPr>
          <w:rFonts w:cs="Arial"/>
          <w:szCs w:val="24"/>
        </w:rPr>
        <w:t xml:space="preserve"> přestavitelnost polic</w:t>
      </w:r>
      <w:r>
        <w:rPr>
          <w:rFonts w:cs="Arial"/>
          <w:szCs w:val="24"/>
        </w:rPr>
        <w:t>e</w:t>
      </w:r>
      <w:r w:rsidRPr="00197BBE">
        <w:rPr>
          <w:rFonts w:cs="Arial"/>
          <w:szCs w:val="24"/>
        </w:rPr>
        <w:t xml:space="preserve"> s roztečí maximálně po 25</w:t>
      </w:r>
      <w:r>
        <w:rPr>
          <w:rFonts w:cs="Arial"/>
          <w:szCs w:val="24"/>
        </w:rPr>
        <w:t xml:space="preserve"> mm</w:t>
      </w:r>
    </w:p>
    <w:p w14:paraId="709A1C00" w14:textId="77777777" w:rsidR="006F19D6" w:rsidRDefault="006F19D6" w:rsidP="008B1CAA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-426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možnost vzájemného vertikálního i horizontálního spojení při vytváření sestav</w:t>
      </w:r>
    </w:p>
    <w:p w14:paraId="633117E5" w14:textId="77777777" w:rsidR="006F19D6" w:rsidRDefault="006F19D6" w:rsidP="006F19D6">
      <w:pPr>
        <w:rPr>
          <w:rFonts w:cs="Arial"/>
          <w:szCs w:val="24"/>
        </w:rPr>
      </w:pPr>
    </w:p>
    <w:p w14:paraId="6D6E9B9B" w14:textId="77777777" w:rsidR="006F19D6" w:rsidRDefault="006F19D6" w:rsidP="006F19D6">
      <w:pPr>
        <w:rPr>
          <w:rFonts w:cs="Arial"/>
          <w:szCs w:val="24"/>
        </w:rPr>
      </w:pPr>
    </w:p>
    <w:p w14:paraId="09244E17" w14:textId="77777777" w:rsidR="00810272" w:rsidRDefault="00810272" w:rsidP="006F19D6">
      <w:pPr>
        <w:rPr>
          <w:rFonts w:cs="Arial"/>
          <w:szCs w:val="24"/>
          <w:u w:val="single"/>
        </w:rPr>
      </w:pPr>
    </w:p>
    <w:p w14:paraId="055CCC80" w14:textId="77777777" w:rsidR="00810272" w:rsidRDefault="00810272" w:rsidP="006F19D6">
      <w:pPr>
        <w:rPr>
          <w:rFonts w:cs="Arial"/>
          <w:szCs w:val="24"/>
          <w:u w:val="single"/>
        </w:rPr>
      </w:pPr>
    </w:p>
    <w:p w14:paraId="1C5D803D" w14:textId="77777777" w:rsidR="00810272" w:rsidRDefault="00810272" w:rsidP="006F19D6">
      <w:pPr>
        <w:rPr>
          <w:rFonts w:cs="Arial"/>
          <w:szCs w:val="24"/>
          <w:u w:val="single"/>
        </w:rPr>
      </w:pPr>
    </w:p>
    <w:p w14:paraId="7E40CA5D" w14:textId="77777777" w:rsidR="00810272" w:rsidRDefault="00810272" w:rsidP="006F19D6">
      <w:pPr>
        <w:rPr>
          <w:rFonts w:cs="Arial"/>
          <w:szCs w:val="24"/>
          <w:u w:val="single"/>
        </w:rPr>
      </w:pPr>
    </w:p>
    <w:p w14:paraId="2005E231" w14:textId="77777777" w:rsidR="00810272" w:rsidRDefault="00810272" w:rsidP="006F19D6">
      <w:pPr>
        <w:rPr>
          <w:rFonts w:cs="Arial"/>
          <w:szCs w:val="24"/>
          <w:u w:val="single"/>
        </w:rPr>
      </w:pPr>
    </w:p>
    <w:p w14:paraId="0A119193" w14:textId="77777777" w:rsidR="00810272" w:rsidRDefault="00810272" w:rsidP="006F19D6">
      <w:pPr>
        <w:rPr>
          <w:rFonts w:cs="Arial"/>
          <w:szCs w:val="24"/>
          <w:u w:val="single"/>
        </w:rPr>
      </w:pPr>
    </w:p>
    <w:p w14:paraId="47548D55" w14:textId="56088078" w:rsidR="006F19D6" w:rsidRDefault="006F19D6" w:rsidP="006F19D6">
      <w:pPr>
        <w:rPr>
          <w:rFonts w:cs="Arial"/>
          <w:szCs w:val="24"/>
        </w:rPr>
      </w:pPr>
      <w:r w:rsidRPr="00C5279F">
        <w:rPr>
          <w:rFonts w:cs="Arial"/>
          <w:szCs w:val="24"/>
          <w:u w:val="single"/>
        </w:rPr>
        <w:t>Skříň policová</w:t>
      </w:r>
      <w:r>
        <w:rPr>
          <w:rFonts w:cs="Arial"/>
          <w:szCs w:val="24"/>
        </w:rPr>
        <w:t xml:space="preserve"> (SkP3)</w:t>
      </w:r>
    </w:p>
    <w:p w14:paraId="1F355B5B" w14:textId="77777777" w:rsidR="00810272" w:rsidRDefault="00810272" w:rsidP="006F19D6">
      <w:pPr>
        <w:rPr>
          <w:rFonts w:cs="Arial"/>
          <w:szCs w:val="24"/>
        </w:rPr>
      </w:pPr>
    </w:p>
    <w:p w14:paraId="11BED1AB" w14:textId="77777777" w:rsidR="006F19D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7936" behindDoc="1" locked="0" layoutInCell="1" allowOverlap="1" wp14:anchorId="1B94A534" wp14:editId="149F0915">
            <wp:simplePos x="0" y="0"/>
            <wp:positionH relativeFrom="column">
              <wp:posOffset>3810</wp:posOffset>
            </wp:positionH>
            <wp:positionV relativeFrom="paragraph">
              <wp:posOffset>8890</wp:posOffset>
            </wp:positionV>
            <wp:extent cx="904875" cy="2270760"/>
            <wp:effectExtent l="0" t="0" r="9525" b="0"/>
            <wp:wrapTight wrapText="bothSides">
              <wp:wrapPolygon edited="0">
                <wp:start x="0" y="0"/>
                <wp:lineTo x="0" y="21383"/>
                <wp:lineTo x="21373" y="21383"/>
                <wp:lineTo x="21373" y="0"/>
                <wp:lineTo x="0" y="0"/>
              </wp:wrapPolygon>
            </wp:wrapTight>
            <wp:docPr id="36" name="Obrázek 36" descr="skrin_p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krin_polic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5" t="8989" r="44482" b="12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>korpus z LTD tloušťky 18 až 22 mm, naložený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top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z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LTD </w:t>
      </w:r>
    </w:p>
    <w:p w14:paraId="607E5427" w14:textId="11D51008" w:rsidR="006F19D6" w:rsidRDefault="006F19D6" w:rsidP="00B16DE0">
      <w:pPr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dtto deska pracovního stolu včetně ohranění</w:t>
      </w:r>
    </w:p>
    <w:p w14:paraId="696F3D7F" w14:textId="77777777" w:rsidR="006F19D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pohledová </w:t>
      </w:r>
      <w:r w:rsidRPr="00197BBE">
        <w:rPr>
          <w:rFonts w:cs="Arial"/>
          <w:szCs w:val="24"/>
        </w:rPr>
        <w:t>záda</w:t>
      </w:r>
      <w:r>
        <w:rPr>
          <w:rFonts w:cs="Arial"/>
          <w:szCs w:val="24"/>
        </w:rPr>
        <w:t xml:space="preserve"> z </w:t>
      </w:r>
      <w:r w:rsidRPr="00197BBE">
        <w:rPr>
          <w:rFonts w:cs="Arial"/>
          <w:szCs w:val="24"/>
        </w:rPr>
        <w:t xml:space="preserve">laminovaných dřevotřískových desek </w:t>
      </w:r>
    </w:p>
    <w:p w14:paraId="6B972F77" w14:textId="34146C41" w:rsidR="006F19D6" w:rsidRDefault="006F19D6" w:rsidP="00B16DE0">
      <w:pPr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  <w:r w:rsidRPr="00197BBE">
        <w:rPr>
          <w:rFonts w:cs="Arial"/>
          <w:szCs w:val="24"/>
        </w:rPr>
        <w:t>tl</w:t>
      </w:r>
      <w:r>
        <w:rPr>
          <w:rFonts w:cs="Arial"/>
          <w:szCs w:val="24"/>
        </w:rPr>
        <w:t>oušťky 6 až 10</w:t>
      </w:r>
      <w:r w:rsidRPr="00197BBE">
        <w:rPr>
          <w:rFonts w:cs="Arial"/>
          <w:szCs w:val="24"/>
        </w:rPr>
        <w:t xml:space="preserve"> mm jsou fixovaná v</w:t>
      </w:r>
      <w:r>
        <w:rPr>
          <w:rFonts w:cs="Arial"/>
          <w:szCs w:val="24"/>
        </w:rPr>
        <w:t> </w:t>
      </w:r>
      <w:r w:rsidRPr="00197BBE">
        <w:rPr>
          <w:rFonts w:cs="Arial"/>
          <w:szCs w:val="24"/>
        </w:rPr>
        <w:t>drážce</w:t>
      </w:r>
      <w:r>
        <w:rPr>
          <w:rFonts w:cs="Arial"/>
          <w:szCs w:val="24"/>
        </w:rPr>
        <w:t xml:space="preserve">; dezén </w:t>
      </w:r>
    </w:p>
    <w:p w14:paraId="2204CB83" w14:textId="3F238DFF" w:rsidR="006F19D6" w:rsidRPr="00450970" w:rsidRDefault="006F19D6" w:rsidP="00B16DE0">
      <w:pPr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  <w:r w:rsidRPr="00450970">
        <w:rPr>
          <w:rFonts w:cs="Arial"/>
          <w:szCs w:val="24"/>
        </w:rPr>
        <w:t>oboustranně shodný s korpusem</w:t>
      </w:r>
    </w:p>
    <w:p w14:paraId="2D002DFE" w14:textId="77777777" w:rsidR="006F19D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DD05CD">
        <w:rPr>
          <w:rFonts w:cs="Arial"/>
          <w:szCs w:val="24"/>
        </w:rPr>
        <w:t xml:space="preserve">samostatný odinstalovatelný sokl 70 mm sestavený </w:t>
      </w:r>
    </w:p>
    <w:p w14:paraId="7AF13519" w14:textId="2FD2FA89" w:rsidR="006F19D6" w:rsidRPr="00DD05CD" w:rsidRDefault="006F19D6" w:rsidP="00B16DE0">
      <w:pPr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  <w:r w:rsidRPr="00DD05CD">
        <w:rPr>
          <w:rFonts w:cs="Arial"/>
          <w:szCs w:val="24"/>
        </w:rPr>
        <w:t>z LTD tloušťky 18 až 22 mm</w:t>
      </w:r>
    </w:p>
    <w:p w14:paraId="128EF965" w14:textId="77777777" w:rsidR="006F19D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rektifikace</w:t>
      </w:r>
      <w:r w:rsidRPr="00197BBE">
        <w:rPr>
          <w:rFonts w:cs="Arial"/>
          <w:szCs w:val="24"/>
        </w:rPr>
        <w:t xml:space="preserve"> min</w:t>
      </w:r>
      <w:r>
        <w:rPr>
          <w:rFonts w:cs="Arial"/>
          <w:szCs w:val="24"/>
        </w:rPr>
        <w:t>.</w:t>
      </w:r>
      <w:r w:rsidRPr="00197BBE">
        <w:rPr>
          <w:rFonts w:cs="Arial"/>
          <w:szCs w:val="24"/>
        </w:rPr>
        <w:t xml:space="preserve"> 15 mm pro vyrovnání případných </w:t>
      </w:r>
    </w:p>
    <w:p w14:paraId="12024E2B" w14:textId="1E8BC880" w:rsidR="006F19D6" w:rsidRDefault="006F19D6" w:rsidP="00B16DE0">
      <w:pPr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  <w:r w:rsidRPr="00197BBE">
        <w:rPr>
          <w:rFonts w:cs="Arial"/>
          <w:szCs w:val="24"/>
        </w:rPr>
        <w:t>nerovností podlahy</w:t>
      </w:r>
      <w:r>
        <w:rPr>
          <w:rFonts w:cs="Arial"/>
          <w:szCs w:val="24"/>
        </w:rPr>
        <w:t xml:space="preserve"> </w:t>
      </w:r>
      <w:r w:rsidRPr="00197BBE">
        <w:rPr>
          <w:rFonts w:cs="Arial"/>
          <w:szCs w:val="24"/>
        </w:rPr>
        <w:t>umístěna v</w:t>
      </w:r>
      <w:r>
        <w:rPr>
          <w:rFonts w:cs="Arial"/>
          <w:szCs w:val="24"/>
        </w:rPr>
        <w:t> </w:t>
      </w:r>
      <w:r w:rsidRPr="00197BBE">
        <w:rPr>
          <w:rFonts w:cs="Arial"/>
          <w:szCs w:val="24"/>
        </w:rPr>
        <w:t>soklu</w:t>
      </w:r>
    </w:p>
    <w:p w14:paraId="7D7D7D1E" w14:textId="77777777" w:rsidR="006F19D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5 přestavitelných polic</w:t>
      </w:r>
    </w:p>
    <w:p w14:paraId="469D8ECC" w14:textId="77777777" w:rsidR="00452686" w:rsidRDefault="006F19D6" w:rsidP="00B16DE0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197BBE">
        <w:rPr>
          <w:rFonts w:cs="Arial"/>
          <w:szCs w:val="24"/>
        </w:rPr>
        <w:t>výškov</w:t>
      </w:r>
      <w:r>
        <w:rPr>
          <w:rFonts w:cs="Arial"/>
          <w:szCs w:val="24"/>
        </w:rPr>
        <w:t>á</w:t>
      </w:r>
      <w:r w:rsidRPr="00197BBE">
        <w:rPr>
          <w:rFonts w:cs="Arial"/>
          <w:szCs w:val="24"/>
        </w:rPr>
        <w:t xml:space="preserve"> přestavitelnost polic s roztečí maximálně po 25</w:t>
      </w:r>
      <w:r w:rsidR="00452686">
        <w:rPr>
          <w:rFonts w:cs="Arial"/>
          <w:szCs w:val="24"/>
        </w:rPr>
        <w:t xml:space="preserve"> mm</w:t>
      </w:r>
    </w:p>
    <w:p w14:paraId="4C76806F" w14:textId="6509944A" w:rsidR="006F19D6" w:rsidRPr="00452686" w:rsidRDefault="00452686" w:rsidP="00452686">
      <w:pPr>
        <w:pStyle w:val="Odstavecseseznamem"/>
        <w:numPr>
          <w:ilvl w:val="0"/>
          <w:numId w:val="41"/>
        </w:numPr>
        <w:rPr>
          <w:rFonts w:cs="Arial"/>
          <w:szCs w:val="24"/>
        </w:rPr>
      </w:pPr>
      <w:r>
        <w:rPr>
          <w:rFonts w:cs="Arial"/>
          <w:szCs w:val="24"/>
        </w:rPr>
        <w:t xml:space="preserve">     </w:t>
      </w:r>
      <w:r w:rsidR="006F19D6" w:rsidRPr="00452686">
        <w:rPr>
          <w:rFonts w:cs="Arial"/>
          <w:szCs w:val="24"/>
        </w:rPr>
        <w:t>šířka 1200 mm, hloubka 600mm, výška 1850 mm</w:t>
      </w:r>
    </w:p>
    <w:p w14:paraId="7929FDF5" w14:textId="77777777" w:rsidR="006F19D6" w:rsidRDefault="006F19D6" w:rsidP="00B16DE0">
      <w:pPr>
        <w:ind w:left="1068"/>
        <w:rPr>
          <w:rFonts w:cs="Arial"/>
          <w:szCs w:val="24"/>
        </w:rPr>
      </w:pPr>
    </w:p>
    <w:p w14:paraId="5B00A5D3" w14:textId="77777777" w:rsidR="006F19D6" w:rsidRDefault="006F19D6" w:rsidP="006F19D6">
      <w:pPr>
        <w:rPr>
          <w:rFonts w:cs="Arial"/>
          <w:szCs w:val="24"/>
        </w:rPr>
      </w:pPr>
    </w:p>
    <w:p w14:paraId="6ADB36E7" w14:textId="77777777" w:rsidR="002649DD" w:rsidRDefault="002649DD" w:rsidP="006F19D6">
      <w:pPr>
        <w:rPr>
          <w:rFonts w:cs="Arial"/>
          <w:szCs w:val="24"/>
        </w:rPr>
      </w:pPr>
    </w:p>
    <w:p w14:paraId="76D6299C" w14:textId="77777777" w:rsidR="002649DD" w:rsidRDefault="002649DD" w:rsidP="006F19D6">
      <w:pPr>
        <w:rPr>
          <w:rFonts w:cs="Arial"/>
          <w:szCs w:val="24"/>
        </w:rPr>
      </w:pPr>
    </w:p>
    <w:p w14:paraId="6B025E15" w14:textId="77777777" w:rsidR="006315C5" w:rsidRDefault="006315C5" w:rsidP="006F19D6">
      <w:pPr>
        <w:rPr>
          <w:rFonts w:cs="Arial"/>
          <w:szCs w:val="24"/>
        </w:rPr>
      </w:pPr>
    </w:p>
    <w:p w14:paraId="02917389" w14:textId="240355DC" w:rsidR="00AC694C" w:rsidRPr="00921336" w:rsidRDefault="00AC694C" w:rsidP="00AC694C">
      <w:pPr>
        <w:rPr>
          <w:rFonts w:cs="Arial"/>
          <w:szCs w:val="20"/>
          <w:u w:val="single"/>
        </w:rPr>
      </w:pPr>
      <w:r w:rsidRPr="00921336">
        <w:rPr>
          <w:rFonts w:cs="Arial"/>
          <w:szCs w:val="20"/>
          <w:u w:val="single"/>
        </w:rPr>
        <w:t xml:space="preserve">Deska – </w:t>
      </w:r>
      <w:r w:rsidR="00F77725">
        <w:rPr>
          <w:rFonts w:cs="Arial"/>
          <w:szCs w:val="20"/>
          <w:u w:val="single"/>
        </w:rPr>
        <w:t>ochrana zdi</w:t>
      </w:r>
    </w:p>
    <w:p w14:paraId="2109F031" w14:textId="77777777" w:rsidR="00AC694C" w:rsidRDefault="00AC694C" w:rsidP="00AC694C">
      <w:pPr>
        <w:rPr>
          <w:rFonts w:cs="Arial"/>
          <w:b/>
          <w:sz w:val="22"/>
        </w:rPr>
      </w:pPr>
    </w:p>
    <w:p w14:paraId="15503BBB" w14:textId="77777777" w:rsidR="00AC694C" w:rsidRPr="00851F35" w:rsidRDefault="00AC694C" w:rsidP="00AC694C">
      <w:pPr>
        <w:rPr>
          <w:rFonts w:cs="Arial"/>
          <w:szCs w:val="20"/>
        </w:rPr>
      </w:pPr>
      <w:r w:rsidRPr="00851F35">
        <w:rPr>
          <w:rFonts w:cs="Arial"/>
          <w:szCs w:val="20"/>
        </w:rPr>
        <w:t>Specifikace:</w:t>
      </w:r>
    </w:p>
    <w:p w14:paraId="42103AB1" w14:textId="53C6FE2D" w:rsidR="00AC694C" w:rsidRPr="0028755A" w:rsidRDefault="00AC694C" w:rsidP="00AC694C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t>deska</w:t>
      </w:r>
      <w:r w:rsidRPr="0028755A">
        <w:rPr>
          <w:rFonts w:cs="Arial"/>
          <w:szCs w:val="20"/>
        </w:rPr>
        <w:t xml:space="preserve"> z LTD tloušťky 1</w:t>
      </w:r>
      <w:r w:rsidR="003C4ECE">
        <w:rPr>
          <w:rFonts w:cs="Arial"/>
          <w:szCs w:val="20"/>
        </w:rPr>
        <w:t>0</w:t>
      </w:r>
      <w:r w:rsidRPr="0028755A">
        <w:rPr>
          <w:rFonts w:cs="Arial"/>
          <w:szCs w:val="20"/>
        </w:rPr>
        <w:t xml:space="preserve"> mm</w:t>
      </w:r>
      <w:r>
        <w:rPr>
          <w:rFonts w:cs="Arial"/>
          <w:szCs w:val="20"/>
        </w:rPr>
        <w:t xml:space="preserve"> s ABS hranou </w:t>
      </w:r>
      <w:r w:rsidRPr="0028755A">
        <w:rPr>
          <w:rFonts w:cs="Arial"/>
          <w:szCs w:val="20"/>
        </w:rPr>
        <w:t xml:space="preserve">tloušťky minimálně </w:t>
      </w:r>
      <w:r>
        <w:rPr>
          <w:rFonts w:cs="Arial"/>
          <w:szCs w:val="20"/>
        </w:rPr>
        <w:t>1</w:t>
      </w:r>
      <w:r w:rsidRPr="0028755A">
        <w:rPr>
          <w:rFonts w:cs="Arial"/>
          <w:szCs w:val="20"/>
        </w:rPr>
        <w:t xml:space="preserve"> mm</w:t>
      </w:r>
    </w:p>
    <w:p w14:paraId="03A87644" w14:textId="77777777" w:rsidR="00AC694C" w:rsidRPr="00851F35" w:rsidRDefault="00AC694C" w:rsidP="00AC694C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  <w:u w:val="single"/>
        </w:rPr>
      </w:pPr>
      <w:r w:rsidRPr="005572A9">
        <w:rPr>
          <w:rFonts w:cs="Arial"/>
          <w:szCs w:val="20"/>
        </w:rPr>
        <w:t xml:space="preserve">k upevnění na zeď </w:t>
      </w:r>
      <w:r>
        <w:rPr>
          <w:rFonts w:cs="Arial"/>
          <w:szCs w:val="20"/>
        </w:rPr>
        <w:t xml:space="preserve">(ochrana před posunutím kancelářské židle ke zdi) </w:t>
      </w:r>
    </w:p>
    <w:p w14:paraId="70CDB9A2" w14:textId="77777777" w:rsidR="00AC694C" w:rsidRPr="00381015" w:rsidRDefault="00AC694C" w:rsidP="00AC694C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  <w:u w:val="single"/>
        </w:rPr>
      </w:pPr>
      <w:r w:rsidRPr="00381015">
        <w:rPr>
          <w:rFonts w:cs="Arial"/>
          <w:szCs w:val="20"/>
        </w:rPr>
        <w:t>upevnění pomocí vrutů do hmoždinek na čtyřech místech, hlavičky vrutů zakryty záslepkami</w:t>
      </w:r>
    </w:p>
    <w:p w14:paraId="1F577F21" w14:textId="6936BA5F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57D0A540" wp14:editId="30E444E7">
            <wp:extent cx="2876550" cy="1000125"/>
            <wp:effectExtent l="0" t="0" r="0" b="9525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 w:val="18"/>
          <w:szCs w:val="18"/>
        </w:rPr>
        <w:t xml:space="preserve">   </w:t>
      </w:r>
    </w:p>
    <w:p w14:paraId="7AB4D174" w14:textId="77777777" w:rsidR="00AC694C" w:rsidRPr="00F4458B" w:rsidRDefault="00AC694C" w:rsidP="00AC694C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F4458B">
        <w:rPr>
          <w:rFonts w:cs="Arial"/>
          <w:sz w:val="18"/>
          <w:szCs w:val="18"/>
        </w:rPr>
        <w:t>Deska</w:t>
      </w:r>
      <w:r>
        <w:rPr>
          <w:rFonts w:cs="Arial"/>
          <w:sz w:val="18"/>
          <w:szCs w:val="18"/>
        </w:rPr>
        <w:t xml:space="preserve"> č. 1 (Doz1)</w:t>
      </w:r>
      <w:r w:rsidRPr="00F4458B">
        <w:rPr>
          <w:rFonts w:cs="Arial"/>
          <w:sz w:val="18"/>
          <w:szCs w:val="18"/>
        </w:rPr>
        <w:t>: výška: 400 mm, šířka 1 200 mm</w:t>
      </w:r>
    </w:p>
    <w:p w14:paraId="21C24BF3" w14:textId="682F030F" w:rsidR="00AC694C" w:rsidRDefault="00367482" w:rsidP="00AC694C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cs-CZ"/>
        </w:rPr>
        <w:drawing>
          <wp:anchor distT="0" distB="0" distL="114300" distR="114300" simplePos="0" relativeHeight="251716608" behindDoc="1" locked="0" layoutInCell="1" allowOverlap="1" wp14:anchorId="16D514E6" wp14:editId="666B4B34">
            <wp:simplePos x="0" y="0"/>
            <wp:positionH relativeFrom="column">
              <wp:posOffset>109220</wp:posOffset>
            </wp:positionH>
            <wp:positionV relativeFrom="paragraph">
              <wp:posOffset>81915</wp:posOffset>
            </wp:positionV>
            <wp:extent cx="2877185" cy="993140"/>
            <wp:effectExtent l="0" t="0" r="0" b="0"/>
            <wp:wrapTight wrapText="bothSides">
              <wp:wrapPolygon edited="0">
                <wp:start x="0" y="0"/>
                <wp:lineTo x="0" y="21130"/>
                <wp:lineTo x="21452" y="21130"/>
                <wp:lineTo x="21452" y="0"/>
                <wp:lineTo x="0" y="0"/>
              </wp:wrapPolygon>
            </wp:wrapTight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ka.png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7185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E85E67" w14:textId="77777777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35839980" w14:textId="77777777" w:rsidR="00225504" w:rsidRDefault="00225504" w:rsidP="00AC694C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14A4A309" w14:textId="77777777" w:rsidR="00225504" w:rsidRDefault="00225504" w:rsidP="00AC694C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0B0F5A74" w14:textId="77777777" w:rsidR="00225504" w:rsidRDefault="00225504" w:rsidP="00AC694C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2E7A66F1" w14:textId="544C38B8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cs-CZ"/>
        </w:rPr>
        <w:drawing>
          <wp:inline distT="0" distB="0" distL="0" distR="0" wp14:anchorId="4E5F0F04" wp14:editId="1734812C">
            <wp:extent cx="2877820" cy="993775"/>
            <wp:effectExtent l="0" t="0" r="0" b="0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20" cy="99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9551C7" w14:textId="159A76A7" w:rsidR="003C4ECE" w:rsidRDefault="00AC694C" w:rsidP="00AC694C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</w:t>
      </w:r>
    </w:p>
    <w:p w14:paraId="33CFB7D5" w14:textId="77777777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F4458B">
        <w:rPr>
          <w:rFonts w:cs="Arial"/>
          <w:sz w:val="18"/>
          <w:szCs w:val="18"/>
        </w:rPr>
        <w:t xml:space="preserve">Deska </w:t>
      </w:r>
      <w:r>
        <w:rPr>
          <w:rFonts w:cs="Arial"/>
          <w:sz w:val="18"/>
          <w:szCs w:val="18"/>
        </w:rPr>
        <w:t>č. 2 (Doz2)</w:t>
      </w:r>
      <w:r w:rsidRPr="00F4458B">
        <w:rPr>
          <w:rFonts w:cs="Arial"/>
          <w:sz w:val="18"/>
          <w:szCs w:val="18"/>
        </w:rPr>
        <w:t xml:space="preserve">: výška: </w:t>
      </w:r>
      <w:r>
        <w:rPr>
          <w:rFonts w:cs="Arial"/>
          <w:sz w:val="18"/>
          <w:szCs w:val="18"/>
        </w:rPr>
        <w:t>3</w:t>
      </w:r>
      <w:r w:rsidRPr="00F4458B">
        <w:rPr>
          <w:rFonts w:cs="Arial"/>
          <w:sz w:val="18"/>
          <w:szCs w:val="18"/>
        </w:rPr>
        <w:t>00 mm, šířka 1 </w:t>
      </w:r>
      <w:r>
        <w:rPr>
          <w:rFonts w:cs="Arial"/>
          <w:sz w:val="18"/>
          <w:szCs w:val="18"/>
        </w:rPr>
        <w:t>3</w:t>
      </w:r>
      <w:r w:rsidRPr="00F4458B">
        <w:rPr>
          <w:rFonts w:cs="Arial"/>
          <w:sz w:val="18"/>
          <w:szCs w:val="18"/>
        </w:rPr>
        <w:t>00 mm</w:t>
      </w:r>
    </w:p>
    <w:p w14:paraId="42CC3162" w14:textId="77777777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2E8F4FA0" w14:textId="24E223B4" w:rsidR="00AC694C" w:rsidRDefault="00367482" w:rsidP="00AC694C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  <w:r>
        <w:rPr>
          <w:rFonts w:cs="Arial"/>
          <w:b/>
          <w:noProof/>
          <w:sz w:val="22"/>
          <w:lang w:eastAsia="cs-CZ"/>
        </w:rPr>
        <w:drawing>
          <wp:anchor distT="0" distB="0" distL="114300" distR="114300" simplePos="0" relativeHeight="251717632" behindDoc="1" locked="0" layoutInCell="1" allowOverlap="1" wp14:anchorId="4E683C9E" wp14:editId="722917BA">
            <wp:simplePos x="0" y="0"/>
            <wp:positionH relativeFrom="column">
              <wp:posOffset>226695</wp:posOffset>
            </wp:positionH>
            <wp:positionV relativeFrom="paragraph">
              <wp:posOffset>8890</wp:posOffset>
            </wp:positionV>
            <wp:extent cx="2771775" cy="966470"/>
            <wp:effectExtent l="0" t="0" r="9525" b="5080"/>
            <wp:wrapTight wrapText="bothSides">
              <wp:wrapPolygon edited="0">
                <wp:start x="0" y="0"/>
                <wp:lineTo x="0" y="21288"/>
                <wp:lineTo x="21526" y="21288"/>
                <wp:lineTo x="21526" y="0"/>
                <wp:lineTo x="0" y="0"/>
              </wp:wrapPolygon>
            </wp:wrapTight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966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EE6A7E" w14:textId="4DC1F508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3778348C" w14:textId="77777777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1984B15C" w14:textId="77777777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1294C960" w14:textId="77777777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70FE2F21" w14:textId="77777777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6262FB39" w14:textId="399BFA8A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3A62C9E4" w14:textId="04908A89" w:rsidR="00AC694C" w:rsidRDefault="00AC694C" w:rsidP="00AC694C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436914DD" w14:textId="77777777" w:rsidR="00225504" w:rsidRPr="003C4ECE" w:rsidRDefault="00225504" w:rsidP="00225504">
      <w:pPr>
        <w:rPr>
          <w:rFonts w:cs="Arial"/>
          <w:szCs w:val="20"/>
          <w:u w:val="single"/>
        </w:rPr>
      </w:pPr>
      <w:r w:rsidRPr="003C4ECE">
        <w:rPr>
          <w:rFonts w:cs="Arial"/>
          <w:szCs w:val="20"/>
          <w:u w:val="single"/>
        </w:rPr>
        <w:t>Police stolová (PSt)</w:t>
      </w:r>
    </w:p>
    <w:p w14:paraId="31522AAB" w14:textId="77777777" w:rsidR="00225504" w:rsidRDefault="00225504" w:rsidP="00225504">
      <w:pPr>
        <w:rPr>
          <w:rFonts w:cs="Arial"/>
          <w:b/>
          <w:sz w:val="22"/>
        </w:rPr>
      </w:pPr>
    </w:p>
    <w:p w14:paraId="383BA76E" w14:textId="77777777" w:rsidR="00225504" w:rsidRPr="0028755A" w:rsidRDefault="00225504" w:rsidP="00225504">
      <w:pPr>
        <w:rPr>
          <w:rFonts w:cs="Arial"/>
          <w:szCs w:val="20"/>
        </w:rPr>
      </w:pPr>
      <w:r>
        <w:rPr>
          <w:rFonts w:cs="Arial"/>
          <w:szCs w:val="20"/>
        </w:rPr>
        <w:t>Specifikace:</w:t>
      </w:r>
    </w:p>
    <w:p w14:paraId="63930179" w14:textId="09EE238D" w:rsidR="00225504" w:rsidRPr="0028755A" w:rsidRDefault="00225504" w:rsidP="00225504">
      <w:pPr>
        <w:rPr>
          <w:rFonts w:cs="Arial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99200" behindDoc="1" locked="0" layoutInCell="1" allowOverlap="1" wp14:anchorId="092DF6FE" wp14:editId="2D1140C2">
            <wp:simplePos x="0" y="0"/>
            <wp:positionH relativeFrom="column">
              <wp:posOffset>5080</wp:posOffset>
            </wp:positionH>
            <wp:positionV relativeFrom="paragraph">
              <wp:posOffset>107950</wp:posOffset>
            </wp:positionV>
            <wp:extent cx="2085975" cy="380365"/>
            <wp:effectExtent l="0" t="0" r="9525" b="635"/>
            <wp:wrapTight wrapText="bothSides">
              <wp:wrapPolygon edited="0">
                <wp:start x="0" y="0"/>
                <wp:lineTo x="0" y="20554"/>
                <wp:lineTo x="21501" y="20554"/>
                <wp:lineTo x="21501" y="0"/>
                <wp:lineTo x="0" y="0"/>
              </wp:wrapPolygon>
            </wp:wrapTight>
            <wp:docPr id="50" name="Obrázek 50" descr="p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 descr="ps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C68FC" w14:textId="4C039F52" w:rsidR="00225504" w:rsidRPr="0028755A" w:rsidRDefault="000C5D9B" w:rsidP="00225504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</w:t>
      </w:r>
      <w:r w:rsidR="00225504" w:rsidRPr="0028755A">
        <w:rPr>
          <w:rFonts w:cs="Arial"/>
          <w:szCs w:val="20"/>
        </w:rPr>
        <w:t>korpus z LTD tloušťky 18 až 22 mm</w:t>
      </w:r>
    </w:p>
    <w:p w14:paraId="06443FDA" w14:textId="0AAA6110" w:rsidR="00225504" w:rsidRDefault="000C5D9B" w:rsidP="00225504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t xml:space="preserve">     </w:t>
      </w:r>
      <w:r w:rsidR="00225504" w:rsidRPr="0028755A">
        <w:rPr>
          <w:rFonts w:cs="Arial"/>
          <w:szCs w:val="20"/>
        </w:rPr>
        <w:t>výška 220</w:t>
      </w:r>
      <w:r w:rsidR="00225504">
        <w:rPr>
          <w:rFonts w:cs="Arial"/>
          <w:szCs w:val="20"/>
        </w:rPr>
        <w:t xml:space="preserve"> mm</w:t>
      </w:r>
      <w:r w:rsidR="00225504" w:rsidRPr="0028755A">
        <w:rPr>
          <w:rFonts w:cs="Arial"/>
          <w:szCs w:val="20"/>
        </w:rPr>
        <w:t>, šířka 1600 mm, hloubka 250</w:t>
      </w:r>
      <w:r>
        <w:rPr>
          <w:rFonts w:cs="Arial"/>
          <w:szCs w:val="20"/>
        </w:rPr>
        <w:t xml:space="preserve"> mm</w:t>
      </w:r>
      <w:r w:rsidR="00225504" w:rsidRPr="0028755A">
        <w:rPr>
          <w:rFonts w:cs="Arial"/>
          <w:szCs w:val="20"/>
        </w:rPr>
        <w:t xml:space="preserve"> </w:t>
      </w:r>
    </w:p>
    <w:p w14:paraId="0352396F" w14:textId="5D92C506" w:rsidR="00225504" w:rsidRPr="0028755A" w:rsidRDefault="00225504" w:rsidP="00225504">
      <w:pPr>
        <w:ind w:left="1068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        </w:t>
      </w:r>
    </w:p>
    <w:p w14:paraId="04720363" w14:textId="77777777" w:rsidR="00225504" w:rsidRPr="0028755A" w:rsidRDefault="00225504" w:rsidP="00225504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  <w:r w:rsidRPr="0028755A">
        <w:rPr>
          <w:rFonts w:cs="Arial"/>
          <w:szCs w:val="20"/>
        </w:rPr>
        <w:t>plná záda z LTD tloušťky 18 až 22 mm, dno otevřené</w:t>
      </w:r>
    </w:p>
    <w:p w14:paraId="24F898F4" w14:textId="77777777" w:rsidR="00225504" w:rsidRPr="0028755A" w:rsidRDefault="00225504" w:rsidP="00225504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  <w:r w:rsidRPr="0028755A">
        <w:rPr>
          <w:rFonts w:cs="Arial"/>
          <w:szCs w:val="20"/>
        </w:rPr>
        <w:t>k volnému položení na desku pracovního stolu</w:t>
      </w:r>
    </w:p>
    <w:p w14:paraId="5AB6012A" w14:textId="214746F1" w:rsidR="003C4ECE" w:rsidRPr="003C4ECE" w:rsidRDefault="003C4ECE" w:rsidP="003C4ECE">
      <w:pPr>
        <w:rPr>
          <w:rFonts w:cs="Arial"/>
          <w:szCs w:val="20"/>
          <w:u w:val="single"/>
        </w:rPr>
      </w:pPr>
      <w:r w:rsidRPr="003C4ECE">
        <w:rPr>
          <w:rFonts w:cs="Arial"/>
          <w:szCs w:val="20"/>
          <w:u w:val="single"/>
        </w:rPr>
        <w:t xml:space="preserve">Police </w:t>
      </w:r>
      <w:r>
        <w:rPr>
          <w:rFonts w:cs="Arial"/>
          <w:szCs w:val="20"/>
          <w:u w:val="single"/>
        </w:rPr>
        <w:t>nástěnná</w:t>
      </w:r>
    </w:p>
    <w:p w14:paraId="13577DD4" w14:textId="4C95D5B9" w:rsidR="003C4ECE" w:rsidRDefault="003C4ECE" w:rsidP="003C4ECE">
      <w:pPr>
        <w:rPr>
          <w:rFonts w:cs="Arial"/>
          <w:b/>
          <w:sz w:val="22"/>
        </w:rPr>
      </w:pPr>
    </w:p>
    <w:p w14:paraId="208F93BD" w14:textId="2E8B1C88" w:rsidR="003C4ECE" w:rsidRPr="0028755A" w:rsidRDefault="003C4ECE" w:rsidP="003C4ECE">
      <w:pPr>
        <w:rPr>
          <w:rFonts w:cs="Arial"/>
          <w:szCs w:val="20"/>
        </w:rPr>
      </w:pPr>
      <w:r>
        <w:rPr>
          <w:rFonts w:cs="Arial"/>
          <w:szCs w:val="20"/>
        </w:rPr>
        <w:t>Specifikace:</w:t>
      </w:r>
    </w:p>
    <w:p w14:paraId="3F237288" w14:textId="40FE00A7" w:rsidR="003C4ECE" w:rsidRPr="0028755A" w:rsidRDefault="003C4ECE" w:rsidP="003C4ECE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  <w:r w:rsidRPr="0028755A">
        <w:rPr>
          <w:rFonts w:cs="Arial"/>
          <w:szCs w:val="20"/>
        </w:rPr>
        <w:t>z LTD tloušťky 18 až 22 mm</w:t>
      </w:r>
      <w:r>
        <w:rPr>
          <w:rFonts w:cs="Arial"/>
          <w:szCs w:val="20"/>
        </w:rPr>
        <w:t xml:space="preserve">, ABS hrana </w:t>
      </w:r>
      <w:r w:rsidR="00921336">
        <w:rPr>
          <w:rFonts w:cs="Arial"/>
          <w:szCs w:val="20"/>
        </w:rPr>
        <w:t>min. 1</w:t>
      </w:r>
      <w:r>
        <w:rPr>
          <w:rFonts w:cs="Arial"/>
          <w:szCs w:val="20"/>
        </w:rPr>
        <w:t xml:space="preserve"> mm</w:t>
      </w:r>
    </w:p>
    <w:p w14:paraId="3022DC7C" w14:textId="6653CB38" w:rsidR="003C4ECE" w:rsidRPr="00A83CE2" w:rsidRDefault="003C4ECE" w:rsidP="00780139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  <w:r w:rsidRPr="00A83CE2">
        <w:rPr>
          <w:rFonts w:cs="Arial"/>
          <w:szCs w:val="20"/>
        </w:rPr>
        <w:t>šířka 1200 mm, výška 200 mm hloubka 220</w:t>
      </w:r>
      <w:r w:rsidR="00A83CE2" w:rsidRPr="00A83CE2">
        <w:rPr>
          <w:rFonts w:cs="Arial"/>
          <w:szCs w:val="20"/>
        </w:rPr>
        <w:t xml:space="preserve"> </w:t>
      </w:r>
      <w:r w:rsidRPr="00A83CE2">
        <w:rPr>
          <w:rFonts w:cs="Arial"/>
          <w:szCs w:val="20"/>
        </w:rPr>
        <w:t>mm</w:t>
      </w:r>
    </w:p>
    <w:p w14:paraId="2B7A8353" w14:textId="77777777" w:rsidR="0020232D" w:rsidRDefault="003C4ECE" w:rsidP="0069784D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 w:rsidRPr="0020232D">
        <w:rPr>
          <w:rFonts w:cs="Arial"/>
          <w:szCs w:val="20"/>
        </w:rPr>
        <w:t xml:space="preserve">upevnění pomocí vrutů do hmoždinek na </w:t>
      </w:r>
      <w:r w:rsidR="0020232D">
        <w:rPr>
          <w:rFonts w:cs="Arial"/>
          <w:szCs w:val="20"/>
        </w:rPr>
        <w:t>čtyřech</w:t>
      </w:r>
      <w:r w:rsidR="00A83CE2" w:rsidRPr="0020232D">
        <w:rPr>
          <w:rFonts w:cs="Arial"/>
          <w:szCs w:val="20"/>
        </w:rPr>
        <w:t xml:space="preserve"> </w:t>
      </w:r>
      <w:r w:rsidRPr="0020232D">
        <w:rPr>
          <w:rFonts w:cs="Arial"/>
          <w:szCs w:val="20"/>
        </w:rPr>
        <w:t xml:space="preserve">místech, </w:t>
      </w:r>
    </w:p>
    <w:p w14:paraId="08B61EC2" w14:textId="4DE37E8B" w:rsidR="003C4ECE" w:rsidRPr="0020232D" w:rsidRDefault="003C4ECE" w:rsidP="0020232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  <w:r w:rsidRPr="0020232D">
        <w:rPr>
          <w:rFonts w:cs="Arial"/>
          <w:szCs w:val="20"/>
        </w:rPr>
        <w:t>hlavičky vrutů zakryty záslepkami</w:t>
      </w:r>
    </w:p>
    <w:p w14:paraId="4E8D43D3" w14:textId="1F23CC22" w:rsidR="00404437" w:rsidRDefault="00404437" w:rsidP="00A83C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</w:p>
    <w:p w14:paraId="0AC24C11" w14:textId="0C0CDC4C" w:rsidR="00404437" w:rsidRDefault="00404437" w:rsidP="00A83C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Provedení: </w:t>
      </w:r>
    </w:p>
    <w:p w14:paraId="04A72A1C" w14:textId="2F7E6FFC" w:rsidR="00404437" w:rsidRPr="00D22687" w:rsidRDefault="00404437" w:rsidP="00D22687">
      <w:pPr>
        <w:pStyle w:val="Odstavecseseznamem"/>
        <w:numPr>
          <w:ilvl w:val="0"/>
          <w:numId w:val="6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 w:rsidRPr="00D22687">
        <w:rPr>
          <w:rFonts w:cs="Arial"/>
          <w:szCs w:val="20"/>
        </w:rPr>
        <w:t xml:space="preserve">boční </w:t>
      </w:r>
      <w:r w:rsidR="006D7B11">
        <w:rPr>
          <w:rFonts w:cs="Arial"/>
          <w:szCs w:val="20"/>
        </w:rPr>
        <w:t>strany</w:t>
      </w:r>
      <w:r w:rsidRPr="00D22687">
        <w:rPr>
          <w:rFonts w:cs="Arial"/>
          <w:szCs w:val="20"/>
        </w:rPr>
        <w:t xml:space="preserve"> </w:t>
      </w:r>
      <w:r w:rsidR="00921336" w:rsidRPr="00D22687">
        <w:rPr>
          <w:rFonts w:cs="Arial"/>
          <w:szCs w:val="20"/>
        </w:rPr>
        <w:t xml:space="preserve">poličky: </w:t>
      </w:r>
      <w:r w:rsidR="0020232D">
        <w:rPr>
          <w:rFonts w:cs="Arial"/>
          <w:szCs w:val="20"/>
        </w:rPr>
        <w:t>zkosená hrana ve tvaru trojúhelníku</w:t>
      </w:r>
      <w:r w:rsidR="008D02B2" w:rsidRPr="00D22687">
        <w:rPr>
          <w:rFonts w:cs="Arial"/>
          <w:szCs w:val="20"/>
        </w:rPr>
        <w:t xml:space="preserve"> (PN1)</w:t>
      </w:r>
    </w:p>
    <w:p w14:paraId="0BC47255" w14:textId="1F1561C0" w:rsidR="00D22687" w:rsidRDefault="00D22687" w:rsidP="00D2268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drawing>
          <wp:anchor distT="0" distB="0" distL="114300" distR="114300" simplePos="0" relativeHeight="251657216" behindDoc="1" locked="0" layoutInCell="1" allowOverlap="1" wp14:anchorId="49F367E7" wp14:editId="5048B6DD">
            <wp:simplePos x="0" y="0"/>
            <wp:positionH relativeFrom="margin">
              <wp:posOffset>854310</wp:posOffset>
            </wp:positionH>
            <wp:positionV relativeFrom="paragraph">
              <wp:posOffset>46991</wp:posOffset>
            </wp:positionV>
            <wp:extent cx="846455" cy="561975"/>
            <wp:effectExtent l="38100" t="38100" r="29845" b="47625"/>
            <wp:wrapTight wrapText="bothSides">
              <wp:wrapPolygon edited="0">
                <wp:start x="-1085" y="-106"/>
                <wp:lineTo x="-474" y="21120"/>
                <wp:lineTo x="13694" y="21660"/>
                <wp:lineTo x="19063" y="21764"/>
                <wp:lineTo x="19548" y="21707"/>
                <wp:lineTo x="21971" y="21423"/>
                <wp:lineTo x="22418" y="20636"/>
                <wp:lineTo x="21285" y="-1264"/>
                <wp:lineTo x="19271" y="-2496"/>
                <wp:lineTo x="3277" y="-618"/>
                <wp:lineTo x="-1085" y="-106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7393">
                      <a:off x="0" y="0"/>
                      <a:ext cx="84645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D546C7" w14:textId="4C6AFDA0" w:rsidR="00D22687" w:rsidRDefault="00D22687" w:rsidP="00D2268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4EB56D9C" w14:textId="0EE59FA4" w:rsidR="00D22687" w:rsidRDefault="00D22687" w:rsidP="00D2268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6C40B2B0" w14:textId="0913E847" w:rsidR="00D22687" w:rsidRDefault="00D22687" w:rsidP="00D2268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5BC29347" w14:textId="02A008B6" w:rsidR="00D22687" w:rsidRDefault="00D22687" w:rsidP="00D2268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52B25C8B" w14:textId="799322B7" w:rsidR="00D22687" w:rsidRPr="00D22687" w:rsidRDefault="00D22687" w:rsidP="00D2268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1FC9F451" w14:textId="442C24DE" w:rsidR="00404437" w:rsidRDefault="00404437" w:rsidP="00A83C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2) </w:t>
      </w:r>
      <w:r w:rsidR="00921336">
        <w:rPr>
          <w:rFonts w:cs="Arial"/>
          <w:szCs w:val="20"/>
        </w:rPr>
        <w:t xml:space="preserve">boční </w:t>
      </w:r>
      <w:r w:rsidR="006D7B11">
        <w:rPr>
          <w:rFonts w:cs="Arial"/>
          <w:szCs w:val="20"/>
        </w:rPr>
        <w:t>strany</w:t>
      </w:r>
      <w:r w:rsidR="00921336">
        <w:rPr>
          <w:rFonts w:cs="Arial"/>
          <w:szCs w:val="20"/>
        </w:rPr>
        <w:t xml:space="preserve"> poličky: </w:t>
      </w:r>
      <w:r w:rsidR="006D7B11">
        <w:rPr>
          <w:rFonts w:cs="Arial"/>
          <w:szCs w:val="20"/>
        </w:rPr>
        <w:t>se zaoblenou hranou</w:t>
      </w:r>
      <w:r w:rsidR="008D02B2">
        <w:rPr>
          <w:rFonts w:cs="Arial"/>
          <w:szCs w:val="20"/>
        </w:rPr>
        <w:t xml:space="preserve"> (PN2)</w:t>
      </w:r>
    </w:p>
    <w:p w14:paraId="74D7CCF8" w14:textId="587837EF" w:rsidR="00404437" w:rsidRDefault="00D22687" w:rsidP="00A83C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  <w:r>
        <w:rPr>
          <w:rFonts w:cs="Arial"/>
          <w:noProof/>
          <w:szCs w:val="24"/>
          <w:u w:val="single"/>
          <w:lang w:eastAsia="cs-CZ"/>
        </w:rPr>
        <w:drawing>
          <wp:anchor distT="0" distB="0" distL="114300" distR="114300" simplePos="0" relativeHeight="251661312" behindDoc="1" locked="0" layoutInCell="1" allowOverlap="1" wp14:anchorId="2BD55221" wp14:editId="1C004118">
            <wp:simplePos x="0" y="0"/>
            <wp:positionH relativeFrom="margin">
              <wp:posOffset>895350</wp:posOffset>
            </wp:positionH>
            <wp:positionV relativeFrom="paragraph">
              <wp:posOffset>5715</wp:posOffset>
            </wp:positionV>
            <wp:extent cx="1024255" cy="577850"/>
            <wp:effectExtent l="0" t="0" r="4445" b="0"/>
            <wp:wrapTight wrapText="bothSides">
              <wp:wrapPolygon edited="0">
                <wp:start x="0" y="0"/>
                <wp:lineTo x="0" y="20651"/>
                <wp:lineTo x="21292" y="20651"/>
                <wp:lineTo x="21292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5443D" w14:textId="1B63A330" w:rsidR="00404437" w:rsidRDefault="00404437" w:rsidP="00A83C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</w:p>
    <w:p w14:paraId="524D9452" w14:textId="1DB40AF7" w:rsidR="00404437" w:rsidRDefault="00404437" w:rsidP="00A83C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</w:rPr>
      </w:pPr>
      <w:r w:rsidRPr="00404437">
        <w:rPr>
          <w:rFonts w:cs="Arial"/>
          <w:szCs w:val="24"/>
        </w:rPr>
        <w:t xml:space="preserve">        </w:t>
      </w:r>
    </w:p>
    <w:p w14:paraId="4C79A041" w14:textId="3D1B1050" w:rsidR="00404437" w:rsidRPr="00404437" w:rsidRDefault="00404437" w:rsidP="00A83C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 </w:t>
      </w:r>
    </w:p>
    <w:p w14:paraId="08069162" w14:textId="77777777" w:rsidR="00D22687" w:rsidRDefault="00404437" w:rsidP="00A83C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 xml:space="preserve">       </w:t>
      </w:r>
    </w:p>
    <w:p w14:paraId="5B14937C" w14:textId="77777777" w:rsidR="00D22687" w:rsidRDefault="00D22687" w:rsidP="00A83C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</w:p>
    <w:p w14:paraId="65B641AD" w14:textId="4A3F5CDA" w:rsidR="00404437" w:rsidRPr="00A83CE2" w:rsidRDefault="00404437" w:rsidP="00A83CE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 xml:space="preserve">        </w:t>
      </w:r>
    </w:p>
    <w:p w14:paraId="5E7317E5" w14:textId="77777777" w:rsidR="00C42A8E" w:rsidRDefault="00C42A8E" w:rsidP="00C42A8E">
      <w:pPr>
        <w:rPr>
          <w:rFonts w:cs="Arial"/>
          <w:szCs w:val="24"/>
        </w:rPr>
      </w:pPr>
      <w:r>
        <w:rPr>
          <w:rFonts w:cs="Arial"/>
          <w:szCs w:val="24"/>
          <w:u w:val="single"/>
        </w:rPr>
        <w:t>Noční stolek</w:t>
      </w:r>
      <w:r>
        <w:rPr>
          <w:rFonts w:cs="Arial"/>
          <w:szCs w:val="24"/>
        </w:rPr>
        <w:t xml:space="preserve"> (NS)</w:t>
      </w:r>
    </w:p>
    <w:p w14:paraId="1ED38869" w14:textId="77777777" w:rsidR="002649DD" w:rsidRDefault="002649DD" w:rsidP="00C42A8E">
      <w:pPr>
        <w:rPr>
          <w:rFonts w:cs="Arial"/>
          <w:szCs w:val="24"/>
        </w:rPr>
      </w:pPr>
    </w:p>
    <w:p w14:paraId="00689E76" w14:textId="6EF34E53" w:rsidR="00C42A8E" w:rsidRDefault="002649DD" w:rsidP="00C42A8E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08416" behindDoc="1" locked="0" layoutInCell="1" allowOverlap="1" wp14:anchorId="44A49F96" wp14:editId="313B8C16">
            <wp:simplePos x="0" y="0"/>
            <wp:positionH relativeFrom="column">
              <wp:posOffset>5080</wp:posOffset>
            </wp:positionH>
            <wp:positionV relativeFrom="paragraph">
              <wp:posOffset>92710</wp:posOffset>
            </wp:positionV>
            <wp:extent cx="833755" cy="854075"/>
            <wp:effectExtent l="0" t="0" r="4445" b="3175"/>
            <wp:wrapTight wrapText="bothSides">
              <wp:wrapPolygon edited="0">
                <wp:start x="0" y="0"/>
                <wp:lineTo x="0" y="21199"/>
                <wp:lineTo x="21222" y="21199"/>
                <wp:lineTo x="21222" y="0"/>
                <wp:lineTo x="0" y="0"/>
              </wp:wrapPolygon>
            </wp:wrapTight>
            <wp:docPr id="55" name="Obrázek 55" descr="noc_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noc_st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93C86B" w14:textId="5B0BCE39" w:rsidR="00C42A8E" w:rsidRPr="004E40B1" w:rsidRDefault="00C42A8E" w:rsidP="00C42A8E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šířka 500, výška 550, hloubka 500 mm</w:t>
      </w:r>
    </w:p>
    <w:p w14:paraId="5BE27AC1" w14:textId="611B8717" w:rsidR="002649DD" w:rsidRDefault="00C42A8E" w:rsidP="00C42A8E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D61212">
        <w:rPr>
          <w:rFonts w:cs="Arial"/>
          <w:szCs w:val="24"/>
        </w:rPr>
        <w:t>korpus z LTD tloušťky 18 až 22</w:t>
      </w:r>
      <w:r w:rsidR="0092793D">
        <w:rPr>
          <w:rFonts w:cs="Arial"/>
          <w:szCs w:val="24"/>
        </w:rPr>
        <w:t xml:space="preserve"> </w:t>
      </w:r>
      <w:r w:rsidRPr="00D61212">
        <w:rPr>
          <w:rFonts w:cs="Arial"/>
          <w:szCs w:val="24"/>
        </w:rPr>
        <w:t xml:space="preserve">mm, naložený top z LTD dtto deska </w:t>
      </w:r>
    </w:p>
    <w:p w14:paraId="687C8983" w14:textId="112F8D0A" w:rsidR="00C42A8E" w:rsidRDefault="002649DD" w:rsidP="005A75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 </w:t>
      </w:r>
      <w:r w:rsidR="00C42A8E" w:rsidRPr="00D61212">
        <w:rPr>
          <w:rFonts w:cs="Arial"/>
          <w:szCs w:val="24"/>
        </w:rPr>
        <w:t xml:space="preserve">pracovního stolu včetně ohranění </w:t>
      </w:r>
    </w:p>
    <w:p w14:paraId="069C3A55" w14:textId="77777777" w:rsidR="002649DD" w:rsidRDefault="00C42A8E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2649DD">
        <w:rPr>
          <w:rFonts w:cs="Arial"/>
          <w:szCs w:val="24"/>
        </w:rPr>
        <w:t xml:space="preserve">pohledová záda z laminovaných dřevotřískových desek tloušťky 6 až </w:t>
      </w:r>
      <w:r w:rsidR="002649DD">
        <w:rPr>
          <w:rFonts w:cs="Arial"/>
          <w:szCs w:val="24"/>
        </w:rPr>
        <w:t xml:space="preserve">        </w:t>
      </w:r>
    </w:p>
    <w:p w14:paraId="547A0461" w14:textId="1012102E" w:rsidR="003C4ECE" w:rsidRDefault="0092793D" w:rsidP="0092793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</w:t>
      </w:r>
      <w:r w:rsidR="00890889">
        <w:rPr>
          <w:rFonts w:cs="Arial"/>
          <w:szCs w:val="24"/>
        </w:rPr>
        <w:t xml:space="preserve"> </w:t>
      </w:r>
      <w:r w:rsidR="00C42A8E" w:rsidRPr="002649DD">
        <w:rPr>
          <w:rFonts w:cs="Arial"/>
          <w:szCs w:val="24"/>
        </w:rPr>
        <w:t>10 mm jsou fixovaná v drážce; dezén oboustranně shodný</w:t>
      </w:r>
      <w:r w:rsidR="002649DD">
        <w:rPr>
          <w:rFonts w:cs="Arial"/>
          <w:szCs w:val="24"/>
        </w:rPr>
        <w:t xml:space="preserve"> </w:t>
      </w:r>
    </w:p>
    <w:p w14:paraId="0CB44A3F" w14:textId="5838FCC6" w:rsidR="00C42A8E" w:rsidRPr="002649DD" w:rsidRDefault="003C4ECE" w:rsidP="003C4EC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 </w:t>
      </w:r>
      <w:r w:rsidR="00890889">
        <w:rPr>
          <w:rFonts w:cs="Arial"/>
          <w:szCs w:val="24"/>
        </w:rPr>
        <w:t>s</w:t>
      </w:r>
      <w:r w:rsidR="00C42A8E" w:rsidRPr="002649DD">
        <w:rPr>
          <w:rFonts w:cs="Arial"/>
          <w:szCs w:val="24"/>
        </w:rPr>
        <w:t> korpusem a dveřmi</w:t>
      </w:r>
    </w:p>
    <w:p w14:paraId="7B911CB0" w14:textId="77777777" w:rsidR="00C42A8E" w:rsidRDefault="00C42A8E" w:rsidP="00C42A8E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v horní části otevřená police (cca 1/3 výšky stolku), v dolní skříňka s otevíratelnými dvířky</w:t>
      </w:r>
    </w:p>
    <w:p w14:paraId="090688EC" w14:textId="77777777" w:rsidR="00C42A8E" w:rsidRDefault="00C42A8E" w:rsidP="00C42A8E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DD05CD">
        <w:rPr>
          <w:rFonts w:cs="Arial"/>
          <w:szCs w:val="24"/>
        </w:rPr>
        <w:t>samostatný odinstalovatelný sokl 70 mm sestavený z LTD tloušťky 18 až 22 mm</w:t>
      </w:r>
    </w:p>
    <w:p w14:paraId="5ABF784F" w14:textId="77777777" w:rsidR="00C42A8E" w:rsidRPr="003C4ECE" w:rsidRDefault="00C42A8E" w:rsidP="003C4ECE">
      <w:pPr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3C4ECE">
        <w:rPr>
          <w:rFonts w:cs="Arial"/>
          <w:szCs w:val="24"/>
        </w:rPr>
        <w:t>rektifikace min. 15 mm pro vyrovnání případných nerovností podlahy umístěna v soklu</w:t>
      </w:r>
    </w:p>
    <w:p w14:paraId="7E775FD6" w14:textId="77777777" w:rsidR="00C42A8E" w:rsidRDefault="00C42A8E" w:rsidP="00C42A8E">
      <w:pPr>
        <w:autoSpaceDE w:val="0"/>
        <w:autoSpaceDN w:val="0"/>
        <w:adjustRightInd w:val="0"/>
        <w:rPr>
          <w:rFonts w:cs="Arial"/>
          <w:szCs w:val="24"/>
        </w:rPr>
      </w:pPr>
    </w:p>
    <w:p w14:paraId="2E9EC6E5" w14:textId="0794D749" w:rsidR="006F19D6" w:rsidRDefault="006F19D6" w:rsidP="006F19D6">
      <w:pPr>
        <w:rPr>
          <w:rFonts w:cs="Arial"/>
          <w:szCs w:val="24"/>
        </w:rPr>
      </w:pPr>
    </w:p>
    <w:p w14:paraId="7413BBB2" w14:textId="2A31AB43" w:rsidR="005D71CA" w:rsidRDefault="005D71CA" w:rsidP="006F19D6">
      <w:pPr>
        <w:rPr>
          <w:rFonts w:cs="Arial"/>
          <w:szCs w:val="24"/>
        </w:rPr>
      </w:pPr>
    </w:p>
    <w:p w14:paraId="4E83F5B1" w14:textId="77777777" w:rsidR="00F77725" w:rsidRDefault="00F77725" w:rsidP="006F19D6">
      <w:pPr>
        <w:rPr>
          <w:rFonts w:cs="Arial"/>
          <w:szCs w:val="24"/>
        </w:rPr>
      </w:pPr>
    </w:p>
    <w:p w14:paraId="5E6F24A8" w14:textId="1A6851D5" w:rsidR="00D03530" w:rsidRPr="00F77725" w:rsidRDefault="006F19D6" w:rsidP="00EA0691">
      <w:pPr>
        <w:jc w:val="both"/>
        <w:rPr>
          <w:b/>
        </w:rPr>
      </w:pPr>
      <w:r w:rsidRPr="00F77725">
        <w:rPr>
          <w:rFonts w:eastAsia="Times New Roman" w:cs="Arial"/>
          <w:b/>
          <w:bCs/>
          <w:color w:val="000000"/>
          <w:szCs w:val="24"/>
          <w:lang w:eastAsia="cs-CZ"/>
        </w:rPr>
        <w:t xml:space="preserve">Rozměry nábytku jsou uvedeny v milimetrech a jedná se o orientační rozměry (přípustná tolerance +/- 30 mm), přičemž musí být dodržena výška polic pro ukládání pořadače/ šanonu a dále stejná celková výška např. u stolů a skříněk k stolům apod.  </w:t>
      </w:r>
    </w:p>
    <w:sectPr w:rsidR="00D03530" w:rsidRPr="00F77725" w:rsidSect="006F19D6">
      <w:headerReference w:type="default" r:id="rId42"/>
      <w:footerReference w:type="default" r:id="rId4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2A879" w14:textId="77777777" w:rsidR="00047C54" w:rsidRDefault="00047C54">
      <w:pPr>
        <w:spacing w:line="240" w:lineRule="auto"/>
      </w:pPr>
      <w:r>
        <w:separator/>
      </w:r>
    </w:p>
  </w:endnote>
  <w:endnote w:type="continuationSeparator" w:id="0">
    <w:p w14:paraId="2D07CACD" w14:textId="77777777" w:rsidR="00047C54" w:rsidRDefault="00047C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59564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8614072" w14:textId="7600EB26" w:rsidR="00DA7917" w:rsidRPr="00815244" w:rsidRDefault="00DA7917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815244">
          <w:rPr>
            <w:rFonts w:ascii="Times New Roman" w:hAnsi="Times New Roman"/>
            <w:sz w:val="24"/>
            <w:szCs w:val="24"/>
          </w:rPr>
          <w:fldChar w:fldCharType="begin"/>
        </w:r>
        <w:r w:rsidRPr="0081524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15244">
          <w:rPr>
            <w:rFonts w:ascii="Times New Roman" w:hAnsi="Times New Roman"/>
            <w:sz w:val="24"/>
            <w:szCs w:val="24"/>
          </w:rPr>
          <w:fldChar w:fldCharType="separate"/>
        </w:r>
        <w:r w:rsidR="009B0229">
          <w:rPr>
            <w:rFonts w:ascii="Times New Roman" w:hAnsi="Times New Roman"/>
            <w:noProof/>
            <w:sz w:val="24"/>
            <w:szCs w:val="24"/>
          </w:rPr>
          <w:t>1</w:t>
        </w:r>
        <w:r w:rsidRPr="008152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99BD1D8" w14:textId="77777777" w:rsidR="0028461D" w:rsidRDefault="002846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1E14D" w14:textId="77777777" w:rsidR="00047C54" w:rsidRDefault="00047C54">
      <w:pPr>
        <w:spacing w:line="240" w:lineRule="auto"/>
      </w:pPr>
      <w:r>
        <w:separator/>
      </w:r>
    </w:p>
  </w:footnote>
  <w:footnote w:type="continuationSeparator" w:id="0">
    <w:p w14:paraId="12AC94D9" w14:textId="77777777" w:rsidR="00047C54" w:rsidRDefault="00047C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F24BD" w14:textId="77777777" w:rsidR="008B1CAA" w:rsidRDefault="008B1CAA">
    <w:pPr>
      <w:pStyle w:val="Zhlav"/>
    </w:pPr>
  </w:p>
  <w:p w14:paraId="5E6F24BE" w14:textId="77777777" w:rsidR="008B1CAA" w:rsidRDefault="008B1CAA">
    <w:pPr>
      <w:pStyle w:val="Zhlav"/>
    </w:pPr>
  </w:p>
  <w:p w14:paraId="5E6F24BF" w14:textId="36CA69B5" w:rsidR="008B1CAA" w:rsidRPr="003D41D0" w:rsidRDefault="008B1C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5FCD"/>
    <w:multiLevelType w:val="hybridMultilevel"/>
    <w:tmpl w:val="D5F0CF44"/>
    <w:lvl w:ilvl="0" w:tplc="31143202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1203E"/>
    <w:multiLevelType w:val="hybridMultilevel"/>
    <w:tmpl w:val="40D82B60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F67BD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8BE13A3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96A57B4"/>
    <w:multiLevelType w:val="multilevel"/>
    <w:tmpl w:val="0DE2E0B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0B7C4B56"/>
    <w:multiLevelType w:val="hybridMultilevel"/>
    <w:tmpl w:val="6748A03C"/>
    <w:lvl w:ilvl="0" w:tplc="29F0611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BE04FDA"/>
    <w:multiLevelType w:val="multilevel"/>
    <w:tmpl w:val="F3F22996"/>
    <w:styleLink w:val="List-Contract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0F1F51A8"/>
    <w:multiLevelType w:val="hybridMultilevel"/>
    <w:tmpl w:val="2466B856"/>
    <w:lvl w:ilvl="0" w:tplc="C212D506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14819AE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9" w15:restartNumberingAfterBreak="0">
    <w:nsid w:val="11A34598"/>
    <w:multiLevelType w:val="hybridMultilevel"/>
    <w:tmpl w:val="14CACE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17FF6"/>
    <w:multiLevelType w:val="hybridMultilevel"/>
    <w:tmpl w:val="A998D3A6"/>
    <w:lvl w:ilvl="0" w:tplc="9D869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B4C34"/>
    <w:multiLevelType w:val="multilevel"/>
    <w:tmpl w:val="5D3EB1D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624" w:hanging="312"/>
      </w:pPr>
      <w:rPr>
        <w:rFonts w:ascii="Symbol" w:hAnsi="Symbol"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18813E31"/>
    <w:multiLevelType w:val="hybridMultilevel"/>
    <w:tmpl w:val="3FA4E0F2"/>
    <w:lvl w:ilvl="0" w:tplc="AD9E3936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D53AF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1D6140D7"/>
    <w:multiLevelType w:val="hybridMultilevel"/>
    <w:tmpl w:val="274E31FA"/>
    <w:lvl w:ilvl="0" w:tplc="30E2BBA4">
      <w:numFmt w:val="bullet"/>
      <w:lvlText w:val="−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F09539B"/>
    <w:multiLevelType w:val="hybridMultilevel"/>
    <w:tmpl w:val="8A566D0E"/>
    <w:lvl w:ilvl="0" w:tplc="41667A04">
      <w:start w:val="1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144" w:hanging="360"/>
      </w:pPr>
    </w:lvl>
    <w:lvl w:ilvl="2" w:tplc="0405001B" w:tentative="1">
      <w:start w:val="1"/>
      <w:numFmt w:val="lowerRoman"/>
      <w:lvlText w:val="%3."/>
      <w:lvlJc w:val="right"/>
      <w:pPr>
        <w:ind w:left="3864" w:hanging="180"/>
      </w:pPr>
    </w:lvl>
    <w:lvl w:ilvl="3" w:tplc="0405000F" w:tentative="1">
      <w:start w:val="1"/>
      <w:numFmt w:val="decimal"/>
      <w:lvlText w:val="%4."/>
      <w:lvlJc w:val="left"/>
      <w:pPr>
        <w:ind w:left="4584" w:hanging="360"/>
      </w:pPr>
    </w:lvl>
    <w:lvl w:ilvl="4" w:tplc="04050019" w:tentative="1">
      <w:start w:val="1"/>
      <w:numFmt w:val="lowerLetter"/>
      <w:lvlText w:val="%5."/>
      <w:lvlJc w:val="left"/>
      <w:pPr>
        <w:ind w:left="5304" w:hanging="360"/>
      </w:pPr>
    </w:lvl>
    <w:lvl w:ilvl="5" w:tplc="0405001B" w:tentative="1">
      <w:start w:val="1"/>
      <w:numFmt w:val="lowerRoman"/>
      <w:lvlText w:val="%6."/>
      <w:lvlJc w:val="right"/>
      <w:pPr>
        <w:ind w:left="6024" w:hanging="180"/>
      </w:pPr>
    </w:lvl>
    <w:lvl w:ilvl="6" w:tplc="0405000F" w:tentative="1">
      <w:start w:val="1"/>
      <w:numFmt w:val="decimal"/>
      <w:lvlText w:val="%7."/>
      <w:lvlJc w:val="left"/>
      <w:pPr>
        <w:ind w:left="6744" w:hanging="360"/>
      </w:pPr>
    </w:lvl>
    <w:lvl w:ilvl="7" w:tplc="04050019" w:tentative="1">
      <w:start w:val="1"/>
      <w:numFmt w:val="lowerLetter"/>
      <w:lvlText w:val="%8."/>
      <w:lvlJc w:val="left"/>
      <w:pPr>
        <w:ind w:left="7464" w:hanging="360"/>
      </w:pPr>
    </w:lvl>
    <w:lvl w:ilvl="8" w:tplc="040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6" w15:restartNumberingAfterBreak="0">
    <w:nsid w:val="20C424B3"/>
    <w:multiLevelType w:val="hybridMultilevel"/>
    <w:tmpl w:val="2166A3EE"/>
    <w:lvl w:ilvl="0" w:tplc="FDD815B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7A030A"/>
    <w:multiLevelType w:val="hybridMultilevel"/>
    <w:tmpl w:val="40C06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96183F"/>
    <w:multiLevelType w:val="hybridMultilevel"/>
    <w:tmpl w:val="ACC45740"/>
    <w:lvl w:ilvl="0" w:tplc="65CE16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C5646B"/>
    <w:multiLevelType w:val="hybridMultilevel"/>
    <w:tmpl w:val="875671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923E3A"/>
    <w:multiLevelType w:val="hybridMultilevel"/>
    <w:tmpl w:val="96BADE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980172"/>
    <w:multiLevelType w:val="multilevel"/>
    <w:tmpl w:val="5E52C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26C0607E"/>
    <w:multiLevelType w:val="hybridMultilevel"/>
    <w:tmpl w:val="00D2D99E"/>
    <w:lvl w:ilvl="0" w:tplc="04050017">
      <w:start w:val="1"/>
      <w:numFmt w:val="lowerLetter"/>
      <w:lvlText w:val="%1)"/>
      <w:lvlJc w:val="left"/>
      <w:pPr>
        <w:ind w:left="1684" w:hanging="720"/>
      </w:pPr>
      <w:rPr>
        <w:rFonts w:hint="default"/>
      </w:rPr>
    </w:lvl>
    <w:lvl w:ilvl="1" w:tplc="31143202">
      <w:start w:val="15"/>
      <w:numFmt w:val="decimal"/>
      <w:lvlText w:val="%2."/>
      <w:lvlJc w:val="left"/>
      <w:pPr>
        <w:ind w:left="2044" w:hanging="360"/>
      </w:pPr>
      <w:rPr>
        <w:rFonts w:hint="default"/>
      </w:rPr>
    </w:lvl>
    <w:lvl w:ilvl="2" w:tplc="04050017">
      <w:start w:val="1"/>
      <w:numFmt w:val="lowerLetter"/>
      <w:lvlText w:val="%3)"/>
      <w:lvlJc w:val="left"/>
      <w:pPr>
        <w:ind w:left="2764" w:hanging="180"/>
      </w:pPr>
      <w:rPr>
        <w:rFonts w:hint="default"/>
      </w:rPr>
    </w:lvl>
    <w:lvl w:ilvl="3" w:tplc="B85A04BC">
      <w:start w:val="13"/>
      <w:numFmt w:val="upperRoman"/>
      <w:lvlText w:val="%4."/>
      <w:lvlJc w:val="left"/>
      <w:pPr>
        <w:ind w:left="3844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3" w15:restartNumberingAfterBreak="0">
    <w:nsid w:val="290F7005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2F1903AF"/>
    <w:multiLevelType w:val="hybridMultilevel"/>
    <w:tmpl w:val="0EBA54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244F10"/>
    <w:multiLevelType w:val="multilevel"/>
    <w:tmpl w:val="F3F22996"/>
    <w:numStyleLink w:val="List-Contract"/>
  </w:abstractNum>
  <w:abstractNum w:abstractNumId="26" w15:restartNumberingAfterBreak="0">
    <w:nsid w:val="342A67E1"/>
    <w:multiLevelType w:val="hybridMultilevel"/>
    <w:tmpl w:val="D17295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15330"/>
    <w:multiLevelType w:val="multilevel"/>
    <w:tmpl w:val="2680418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9" w15:restartNumberingAfterBreak="0">
    <w:nsid w:val="50EC22FE"/>
    <w:multiLevelType w:val="hybridMultilevel"/>
    <w:tmpl w:val="656AE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6891"/>
    <w:multiLevelType w:val="hybridMultilevel"/>
    <w:tmpl w:val="C9F2D6EC"/>
    <w:lvl w:ilvl="0" w:tplc="A41AF1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D16F8F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2" w15:restartNumberingAfterBreak="0">
    <w:nsid w:val="57BA4A80"/>
    <w:multiLevelType w:val="hybridMultilevel"/>
    <w:tmpl w:val="5D6C70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447F0"/>
    <w:multiLevelType w:val="multilevel"/>
    <w:tmpl w:val="14AA3426"/>
    <w:lvl w:ilvl="0">
      <w:start w:val="4"/>
      <w:numFmt w:val="upperRoman"/>
      <w:lvlText w:val="%1.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4" w15:restartNumberingAfterBreak="0">
    <w:nsid w:val="5BA8124A"/>
    <w:multiLevelType w:val="hybridMultilevel"/>
    <w:tmpl w:val="CD1C302E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377753"/>
    <w:multiLevelType w:val="hybridMultilevel"/>
    <w:tmpl w:val="AFB651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DD7147"/>
    <w:multiLevelType w:val="hybridMultilevel"/>
    <w:tmpl w:val="B832D28E"/>
    <w:lvl w:ilvl="0" w:tplc="9532131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D2A23BE"/>
    <w:multiLevelType w:val="hybridMultilevel"/>
    <w:tmpl w:val="89644F76"/>
    <w:lvl w:ilvl="0" w:tplc="040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9455D4"/>
    <w:multiLevelType w:val="hybridMultilevel"/>
    <w:tmpl w:val="7DB40570"/>
    <w:lvl w:ilvl="0" w:tplc="04050017">
      <w:start w:val="1"/>
      <w:numFmt w:val="lowerLetter"/>
      <w:lvlText w:val="%1)"/>
      <w:lvlJc w:val="left"/>
      <w:pPr>
        <w:ind w:left="2424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784" w:hanging="360"/>
      </w:pPr>
    </w:lvl>
    <w:lvl w:ilvl="2" w:tplc="04050017">
      <w:start w:val="1"/>
      <w:numFmt w:val="lowerLetter"/>
      <w:lvlText w:val="%3)"/>
      <w:lvlJc w:val="left"/>
      <w:pPr>
        <w:ind w:left="3504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4224" w:hanging="360"/>
      </w:pPr>
    </w:lvl>
    <w:lvl w:ilvl="4" w:tplc="04050019" w:tentative="1">
      <w:start w:val="1"/>
      <w:numFmt w:val="lowerLetter"/>
      <w:lvlText w:val="%5."/>
      <w:lvlJc w:val="left"/>
      <w:pPr>
        <w:ind w:left="4944" w:hanging="360"/>
      </w:pPr>
    </w:lvl>
    <w:lvl w:ilvl="5" w:tplc="0405001B" w:tentative="1">
      <w:start w:val="1"/>
      <w:numFmt w:val="lowerRoman"/>
      <w:lvlText w:val="%6."/>
      <w:lvlJc w:val="right"/>
      <w:pPr>
        <w:ind w:left="5664" w:hanging="180"/>
      </w:pPr>
    </w:lvl>
    <w:lvl w:ilvl="6" w:tplc="0405000F" w:tentative="1">
      <w:start w:val="1"/>
      <w:numFmt w:val="decimal"/>
      <w:lvlText w:val="%7."/>
      <w:lvlJc w:val="left"/>
      <w:pPr>
        <w:ind w:left="6384" w:hanging="360"/>
      </w:pPr>
    </w:lvl>
    <w:lvl w:ilvl="7" w:tplc="04050019" w:tentative="1">
      <w:start w:val="1"/>
      <w:numFmt w:val="lowerLetter"/>
      <w:lvlText w:val="%8."/>
      <w:lvlJc w:val="left"/>
      <w:pPr>
        <w:ind w:left="7104" w:hanging="360"/>
      </w:pPr>
    </w:lvl>
    <w:lvl w:ilvl="8" w:tplc="0405001B" w:tentative="1">
      <w:start w:val="1"/>
      <w:numFmt w:val="lowerRoman"/>
      <w:lvlText w:val="%9."/>
      <w:lvlJc w:val="right"/>
      <w:pPr>
        <w:ind w:left="7824" w:hanging="180"/>
      </w:pPr>
    </w:lvl>
  </w:abstractNum>
  <w:abstractNum w:abstractNumId="40" w15:restartNumberingAfterBreak="0">
    <w:nsid w:val="71325C5A"/>
    <w:multiLevelType w:val="hybridMultilevel"/>
    <w:tmpl w:val="2AD217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8E72F4"/>
    <w:multiLevelType w:val="multilevel"/>
    <w:tmpl w:val="A13AAB1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2" w15:restartNumberingAfterBreak="0">
    <w:nsid w:val="76445971"/>
    <w:multiLevelType w:val="hybridMultilevel"/>
    <w:tmpl w:val="A7D4F6F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7325EB"/>
    <w:multiLevelType w:val="multilevel"/>
    <w:tmpl w:val="A8E04CF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4" w15:restartNumberingAfterBreak="0">
    <w:nsid w:val="7AA00EEB"/>
    <w:multiLevelType w:val="multilevel"/>
    <w:tmpl w:val="DC6A73E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5" w15:restartNumberingAfterBreak="0">
    <w:nsid w:val="7CE35547"/>
    <w:multiLevelType w:val="multilevel"/>
    <w:tmpl w:val="7E0E48D2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6" w15:restartNumberingAfterBreak="0">
    <w:nsid w:val="7DC704FE"/>
    <w:multiLevelType w:val="multilevel"/>
    <w:tmpl w:val="F16C6ADE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num w:numId="1">
    <w:abstractNumId w:val="6"/>
  </w:num>
  <w:num w:numId="2">
    <w:abstractNumId w:val="2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  <w:b w:val="0"/>
          <w:i w:val="0"/>
          <w:strike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2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28"/>
  </w:num>
  <w:num w:numId="6">
    <w:abstractNumId w:val="2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7">
    <w:abstractNumId w:val="37"/>
  </w:num>
  <w:num w:numId="8">
    <w:abstractNumId w:val="2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9">
    <w:abstractNumId w:val="25"/>
    <w:lvlOverride w:ilvl="0">
      <w:startOverride w:val="1"/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0">
    <w:abstractNumId w:val="45"/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44"/>
  </w:num>
  <w:num w:numId="14">
    <w:abstractNumId w:val="41"/>
  </w:num>
  <w:num w:numId="15">
    <w:abstractNumId w:val="43"/>
  </w:num>
  <w:num w:numId="16">
    <w:abstractNumId w:val="27"/>
  </w:num>
  <w:num w:numId="17">
    <w:abstractNumId w:val="11"/>
  </w:num>
  <w:num w:numId="18">
    <w:abstractNumId w:val="0"/>
  </w:num>
  <w:num w:numId="19">
    <w:abstractNumId w:val="46"/>
  </w:num>
  <w:num w:numId="20">
    <w:abstractNumId w:val="8"/>
  </w:num>
  <w:num w:numId="21">
    <w:abstractNumId w:val="23"/>
  </w:num>
  <w:num w:numId="22">
    <w:abstractNumId w:val="2"/>
  </w:num>
  <w:num w:numId="23">
    <w:abstractNumId w:val="4"/>
  </w:num>
  <w:num w:numId="24">
    <w:abstractNumId w:val="12"/>
  </w:num>
  <w:num w:numId="25">
    <w:abstractNumId w:val="15"/>
  </w:num>
  <w:num w:numId="26">
    <w:abstractNumId w:val="38"/>
  </w:num>
  <w:num w:numId="27">
    <w:abstractNumId w:val="30"/>
  </w:num>
  <w:num w:numId="28">
    <w:abstractNumId w:val="39"/>
  </w:num>
  <w:num w:numId="29">
    <w:abstractNumId w:val="22"/>
  </w:num>
  <w:num w:numId="30">
    <w:abstractNumId w:val="10"/>
  </w:num>
  <w:num w:numId="31">
    <w:abstractNumId w:val="13"/>
  </w:num>
  <w:num w:numId="32">
    <w:abstractNumId w:val="31"/>
  </w:num>
  <w:num w:numId="33">
    <w:abstractNumId w:val="25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8"/>
  </w:num>
  <w:num w:numId="35">
    <w:abstractNumId w:val="3"/>
  </w:num>
  <w:num w:numId="36">
    <w:abstractNumId w:val="14"/>
  </w:num>
  <w:num w:numId="37">
    <w:abstractNumId w:val="34"/>
  </w:num>
  <w:num w:numId="38">
    <w:abstractNumId w:val="1"/>
  </w:num>
  <w:num w:numId="39">
    <w:abstractNumId w:val="24"/>
  </w:num>
  <w:num w:numId="40">
    <w:abstractNumId w:val="20"/>
  </w:num>
  <w:num w:numId="41">
    <w:abstractNumId w:val="7"/>
  </w:num>
  <w:num w:numId="42">
    <w:abstractNumId w:val="42"/>
  </w:num>
  <w:num w:numId="43">
    <w:abstractNumId w:val="35"/>
  </w:num>
  <w:num w:numId="44">
    <w:abstractNumId w:val="9"/>
  </w:num>
  <w:num w:numId="45">
    <w:abstractNumId w:val="26"/>
  </w:num>
  <w:num w:numId="46">
    <w:abstractNumId w:val="19"/>
  </w:num>
  <w:num w:numId="47">
    <w:abstractNumId w:val="16"/>
  </w:num>
  <w:num w:numId="48">
    <w:abstractNumId w:val="32"/>
  </w:num>
  <w:num w:numId="49">
    <w:abstractNumId w:val="17"/>
  </w:num>
  <w:num w:numId="50">
    <w:abstractNumId w:val="36"/>
  </w:num>
  <w:num w:numId="51">
    <w:abstractNumId w:val="29"/>
  </w:num>
  <w:num w:numId="52">
    <w:abstractNumId w:val="21"/>
  </w:num>
  <w:num w:numId="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0"/>
  </w:num>
  <w:num w:numId="66">
    <w:abstractNumId w:val="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158"/>
    <w:rsid w:val="00047C54"/>
    <w:rsid w:val="000510AB"/>
    <w:rsid w:val="000B2F0A"/>
    <w:rsid w:val="000B399A"/>
    <w:rsid w:val="000C04AA"/>
    <w:rsid w:val="000C547E"/>
    <w:rsid w:val="000C5D9B"/>
    <w:rsid w:val="000D4158"/>
    <w:rsid w:val="000E0280"/>
    <w:rsid w:val="000E2453"/>
    <w:rsid w:val="00115F18"/>
    <w:rsid w:val="00120474"/>
    <w:rsid w:val="00144155"/>
    <w:rsid w:val="00157AD7"/>
    <w:rsid w:val="001944AB"/>
    <w:rsid w:val="00194505"/>
    <w:rsid w:val="0020232D"/>
    <w:rsid w:val="00217402"/>
    <w:rsid w:val="00225504"/>
    <w:rsid w:val="002649DD"/>
    <w:rsid w:val="00280A69"/>
    <w:rsid w:val="0028461D"/>
    <w:rsid w:val="002A1385"/>
    <w:rsid w:val="002D4404"/>
    <w:rsid w:val="002F6174"/>
    <w:rsid w:val="0030648A"/>
    <w:rsid w:val="0031495F"/>
    <w:rsid w:val="0032112C"/>
    <w:rsid w:val="00335418"/>
    <w:rsid w:val="003515E6"/>
    <w:rsid w:val="00367482"/>
    <w:rsid w:val="00382719"/>
    <w:rsid w:val="003A1B5C"/>
    <w:rsid w:val="003B3A72"/>
    <w:rsid w:val="003C4ECE"/>
    <w:rsid w:val="003C59AA"/>
    <w:rsid w:val="00402066"/>
    <w:rsid w:val="00404437"/>
    <w:rsid w:val="00410892"/>
    <w:rsid w:val="00417A1C"/>
    <w:rsid w:val="00424F3A"/>
    <w:rsid w:val="004278E1"/>
    <w:rsid w:val="00434160"/>
    <w:rsid w:val="00440847"/>
    <w:rsid w:val="00442CA4"/>
    <w:rsid w:val="00452686"/>
    <w:rsid w:val="0047573E"/>
    <w:rsid w:val="0047644C"/>
    <w:rsid w:val="00491584"/>
    <w:rsid w:val="00494650"/>
    <w:rsid w:val="004C7A95"/>
    <w:rsid w:val="00537D07"/>
    <w:rsid w:val="00567D94"/>
    <w:rsid w:val="005A758C"/>
    <w:rsid w:val="005D71CA"/>
    <w:rsid w:val="00611EFF"/>
    <w:rsid w:val="00621DDA"/>
    <w:rsid w:val="006315C5"/>
    <w:rsid w:val="00683EB1"/>
    <w:rsid w:val="00690A21"/>
    <w:rsid w:val="006A57CF"/>
    <w:rsid w:val="006C2297"/>
    <w:rsid w:val="006D7B11"/>
    <w:rsid w:val="006F19D6"/>
    <w:rsid w:val="00711950"/>
    <w:rsid w:val="007149C2"/>
    <w:rsid w:val="0072060A"/>
    <w:rsid w:val="007A727C"/>
    <w:rsid w:val="007D024A"/>
    <w:rsid w:val="007E1BD3"/>
    <w:rsid w:val="0080769D"/>
    <w:rsid w:val="00810272"/>
    <w:rsid w:val="00815244"/>
    <w:rsid w:val="008657D9"/>
    <w:rsid w:val="00884C70"/>
    <w:rsid w:val="00890889"/>
    <w:rsid w:val="008B1CAA"/>
    <w:rsid w:val="008D02B2"/>
    <w:rsid w:val="008E23DD"/>
    <w:rsid w:val="009031BE"/>
    <w:rsid w:val="00912A3A"/>
    <w:rsid w:val="00921336"/>
    <w:rsid w:val="0092793D"/>
    <w:rsid w:val="00954D80"/>
    <w:rsid w:val="00965F32"/>
    <w:rsid w:val="009A4ED3"/>
    <w:rsid w:val="009B0229"/>
    <w:rsid w:val="009D0AC1"/>
    <w:rsid w:val="00A11BB4"/>
    <w:rsid w:val="00A16F8A"/>
    <w:rsid w:val="00A321F1"/>
    <w:rsid w:val="00A61F90"/>
    <w:rsid w:val="00A75D52"/>
    <w:rsid w:val="00A83CE2"/>
    <w:rsid w:val="00A85266"/>
    <w:rsid w:val="00AC694C"/>
    <w:rsid w:val="00B16DE0"/>
    <w:rsid w:val="00B43096"/>
    <w:rsid w:val="00B4797B"/>
    <w:rsid w:val="00B91772"/>
    <w:rsid w:val="00B93317"/>
    <w:rsid w:val="00BB7D8C"/>
    <w:rsid w:val="00BD0B9B"/>
    <w:rsid w:val="00BE713C"/>
    <w:rsid w:val="00C11D9D"/>
    <w:rsid w:val="00C20A86"/>
    <w:rsid w:val="00C24748"/>
    <w:rsid w:val="00C42A8E"/>
    <w:rsid w:val="00C95A2D"/>
    <w:rsid w:val="00CC77D9"/>
    <w:rsid w:val="00CE2C69"/>
    <w:rsid w:val="00D03530"/>
    <w:rsid w:val="00D22687"/>
    <w:rsid w:val="00D33979"/>
    <w:rsid w:val="00D43781"/>
    <w:rsid w:val="00DA7917"/>
    <w:rsid w:val="00DB5CCB"/>
    <w:rsid w:val="00DE163B"/>
    <w:rsid w:val="00E1512D"/>
    <w:rsid w:val="00E1574F"/>
    <w:rsid w:val="00E42DBA"/>
    <w:rsid w:val="00EA0691"/>
    <w:rsid w:val="00EA678B"/>
    <w:rsid w:val="00F114B9"/>
    <w:rsid w:val="00F43843"/>
    <w:rsid w:val="00F45F3F"/>
    <w:rsid w:val="00F630C4"/>
    <w:rsid w:val="00F77725"/>
    <w:rsid w:val="00FA6DDD"/>
    <w:rsid w:val="00FB6630"/>
    <w:rsid w:val="00FE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E6F2326"/>
  <w15:docId w15:val="{5AB88A54-DD06-41FA-9FE3-2DA8C34AD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0D4158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basedOn w:val="Normln"/>
    <w:link w:val="Nadpis1Char"/>
    <w:uiPriority w:val="9"/>
    <w:qFormat/>
    <w:rsid w:val="006F19D6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02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41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4158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D415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4158"/>
    <w:rPr>
      <w:rFonts w:ascii="Arial" w:eastAsia="Calibri" w:hAnsi="Arial" w:cs="Times New Roman"/>
      <w:sz w:val="20"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D4158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D4158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0D4158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0D4158"/>
    <w:pPr>
      <w:spacing w:line="336" w:lineRule="exact"/>
      <w:jc w:val="right"/>
    </w:pPr>
    <w:rPr>
      <w:b/>
      <w:color w:val="919191"/>
      <w:sz w:val="28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0D4158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0D4158"/>
    <w:rPr>
      <w:b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0D4158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0D4158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0D4158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41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4158"/>
    <w:rPr>
      <w:rFonts w:ascii="Tahoma" w:eastAsia="Calibri" w:hAnsi="Tahoma" w:cs="Tahoma"/>
      <w:sz w:val="16"/>
      <w:szCs w:val="16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0D4158"/>
    <w:pPr>
      <w:numPr>
        <w:ilvl w:val="1"/>
        <w:numId w:val="10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0D4158"/>
    <w:pPr>
      <w:numPr>
        <w:ilvl w:val="2"/>
        <w:numId w:val="10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0D4158"/>
    <w:pPr>
      <w:keepNext/>
      <w:keepLines/>
      <w:numPr>
        <w:numId w:val="10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0D4158"/>
    <w:pPr>
      <w:numPr>
        <w:numId w:val="1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0D4158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0D4158"/>
    <w:rPr>
      <w:rFonts w:ascii="Arial" w:eastAsia="Calibri" w:hAnsi="Arial" w:cs="Times New Roman"/>
      <w:sz w:val="20"/>
    </w:rPr>
  </w:style>
  <w:style w:type="character" w:styleId="Siln">
    <w:name w:val="Strong"/>
    <w:aliases w:val="Strong (Czech Radio)"/>
    <w:uiPriority w:val="22"/>
    <w:qFormat/>
    <w:rsid w:val="000D4158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58"/>
    <w:pPr>
      <w:spacing w:line="240" w:lineRule="auto"/>
      <w:ind w:left="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4158"/>
    <w:rPr>
      <w:rFonts w:ascii="Arial" w:eastAsia="Calibri" w:hAnsi="Arial" w:cs="Times New Roman"/>
      <w:b/>
      <w:bCs/>
      <w:sz w:val="20"/>
      <w:szCs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0D4158"/>
    <w:pPr>
      <w:ind w:left="624"/>
    </w:pPr>
  </w:style>
  <w:style w:type="paragraph" w:styleId="Revize">
    <w:name w:val="Revision"/>
    <w:hidden/>
    <w:uiPriority w:val="99"/>
    <w:semiHidden/>
    <w:rsid w:val="000D4158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6F19D6"/>
    <w:rPr>
      <w:rFonts w:ascii="Times New Roman" w:eastAsia="Calibri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24748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024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0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pn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20" Type="http://schemas.openxmlformats.org/officeDocument/2006/relationships/image" Target="media/image11.jpeg"/><Relationship Id="rId41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A3A38D7E2F3E48ADF3A63626AB4C9D" ma:contentTypeVersion="" ma:contentTypeDescription="Vytvoří nový dokument" ma:contentTypeScope="" ma:versionID="eb1ac5a1a54c8ad5a2adc71f0212d4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59A277-7656-45F5-ACBE-2B48A28E6B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AE4E2-92B8-4EAE-AC8F-F8271A02E379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$ListId:dokumentyvz;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5815B1E-23F6-4A3E-8770-3795ECA2B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2585</Words>
  <Characters>15256</Characters>
  <Application>Microsoft Office Word</Application>
  <DocSecurity>4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Simonová Ivana</dc:creator>
  <cp:lastModifiedBy>Gottová Eva</cp:lastModifiedBy>
  <cp:revision>2</cp:revision>
  <cp:lastPrinted>2019-07-04T13:37:00Z</cp:lastPrinted>
  <dcterms:created xsi:type="dcterms:W3CDTF">2019-08-07T09:07:00Z</dcterms:created>
  <dcterms:modified xsi:type="dcterms:W3CDTF">2019-08-07T09:07:00Z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0x010100CDA3A38D7E2F3E48ADF3A63626AB4C9D</vt:lpwstr>
  </property>
</Properties>
</file>