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50E58" w14:textId="77777777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6F041C35" w14:textId="77777777" w:rsidR="00FF74AA" w:rsidRPr="00137586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0BBB2015" w14:textId="2CDBC617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j. VZ</w:t>
      </w:r>
      <w:r w:rsidR="003D16A8" w:rsidRPr="00415CB7">
        <w:rPr>
          <w:rFonts w:ascii="Arial" w:hAnsi="Arial" w:cs="Arial"/>
          <w:b/>
        </w:rPr>
        <w:t>15</w:t>
      </w:r>
      <w:r w:rsidRPr="00415CB7">
        <w:rPr>
          <w:rFonts w:ascii="Arial" w:hAnsi="Arial" w:cs="Arial"/>
          <w:b/>
        </w:rPr>
        <w:t>/201</w:t>
      </w:r>
      <w:r w:rsidR="003737D8" w:rsidRPr="00415CB7">
        <w:rPr>
          <w:rFonts w:ascii="Arial" w:hAnsi="Arial" w:cs="Arial"/>
          <w:b/>
        </w:rPr>
        <w:t>8</w:t>
      </w:r>
      <w:r w:rsidR="004A7D12" w:rsidRPr="00415CB7">
        <w:rPr>
          <w:rFonts w:ascii="Arial" w:hAnsi="Arial" w:cs="Arial"/>
          <w:b/>
        </w:rPr>
        <w:t xml:space="preserve"> </w:t>
      </w:r>
      <w:r w:rsidR="007F4B1E" w:rsidRPr="00415CB7">
        <w:rPr>
          <w:rFonts w:ascii="Arial" w:hAnsi="Arial" w:cs="Arial"/>
          <w:b/>
        </w:rPr>
        <w:t>–</w:t>
      </w:r>
      <w:r w:rsidR="007F4B1E">
        <w:rPr>
          <w:rFonts w:ascii="Arial" w:hAnsi="Arial" w:cs="Arial"/>
          <w:b/>
        </w:rPr>
        <w:t xml:space="preserve"> </w:t>
      </w:r>
      <w:proofErr w:type="gramStart"/>
      <w:r w:rsidR="007F4B1E">
        <w:rPr>
          <w:rFonts w:ascii="Arial" w:hAnsi="Arial" w:cs="Arial"/>
          <w:b/>
        </w:rPr>
        <w:t>II</w:t>
      </w:r>
      <w:proofErr w:type="gramEnd"/>
      <w:r w:rsidR="003737D8" w:rsidRPr="00415CB7">
        <w:rPr>
          <w:rFonts w:ascii="Arial" w:hAnsi="Arial" w:cs="Arial"/>
          <w:b/>
        </w:rPr>
        <w:t>–</w:t>
      </w:r>
      <w:r w:rsidR="004A7D12" w:rsidRPr="00415CB7">
        <w:rPr>
          <w:rFonts w:ascii="Arial" w:hAnsi="Arial" w:cs="Arial"/>
          <w:b/>
        </w:rPr>
        <w:t xml:space="preserve"> </w:t>
      </w:r>
      <w:proofErr w:type="gramStart"/>
      <w:r w:rsidR="003737D8">
        <w:rPr>
          <w:rFonts w:ascii="Arial" w:hAnsi="Arial" w:cs="Arial"/>
          <w:b/>
        </w:rPr>
        <w:t>Analytika</w:t>
      </w:r>
      <w:proofErr w:type="gramEnd"/>
      <w:r w:rsidR="003737D8">
        <w:rPr>
          <w:rFonts w:ascii="Arial" w:hAnsi="Arial" w:cs="Arial"/>
          <w:b/>
        </w:rPr>
        <w:t xml:space="preserve"> vysílání</w:t>
      </w:r>
    </w:p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137586" w14:paraId="534301C3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76F48A8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137586" w14:paraId="3F2ED79F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A7808A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0FAFAC9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73C3E4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EE4A78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2C7C8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86EF0B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  <w:bookmarkStart w:id="0" w:name="_GoBack"/>
            <w:bookmarkEnd w:id="0"/>
          </w:p>
          <w:p w14:paraId="0D8D32FF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CEA1B5F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2913A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1F46F7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FC553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5DF10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05DC1F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965CF00" w14:textId="77777777" w:rsidR="00FF74AA" w:rsidRPr="00137586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2FC8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424F32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E73085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3D279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68FE3A0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91A9B0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27A2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1B8393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91C66C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9F276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C67822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378E5A7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0F0CB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137586" w14:paraId="7F3DD5E6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9F9CD17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137586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137586" w14:paraId="0654271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43E42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194489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B0B6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59C8A2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6CC229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61797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E7CE4C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8618261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D3A63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35713B3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D1C3C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E125BB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1148BD5F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F8B2D9" w14:textId="77777777" w:rsidR="00FF74AA" w:rsidRPr="00137586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137586">
              <w:rPr>
                <w:rFonts w:ascii="Arial" w:hAnsi="Arial" w:cs="Arial"/>
                <w:sz w:val="18"/>
                <w:szCs w:val="18"/>
              </w:rPr>
              <w:t>pod</w:t>
            </w:r>
            <w:r w:rsidRPr="00137586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F21CD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7186114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p w14:paraId="66AB8A97" w14:textId="77777777" w:rsidR="00FF74AA" w:rsidRPr="00137586" w:rsidRDefault="00FF74AA" w:rsidP="00FF74A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14:paraId="5DF0ABD4" w14:textId="77777777" w:rsidR="00FF74AA" w:rsidRPr="00137586" w:rsidRDefault="00FF74AA" w:rsidP="00FF74A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4FCD036" w14:textId="77777777" w:rsidR="00FF74AA" w:rsidRPr="00137586" w:rsidRDefault="00FF74AA" w:rsidP="00FF74AA">
      <w:pPr>
        <w:ind w:left="4956"/>
        <w:jc w:val="both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 xml:space="preserve">    ………………………</w:t>
      </w:r>
      <w:r w:rsidR="001D4ABA" w:rsidRPr="00137586">
        <w:rPr>
          <w:rFonts w:ascii="Arial" w:hAnsi="Arial" w:cs="Arial"/>
          <w:sz w:val="22"/>
          <w:szCs w:val="22"/>
        </w:rPr>
        <w:t>……</w:t>
      </w:r>
      <w:r w:rsidRPr="00137586">
        <w:rPr>
          <w:rFonts w:ascii="Arial" w:hAnsi="Arial" w:cs="Arial"/>
          <w:sz w:val="22"/>
          <w:szCs w:val="22"/>
        </w:rPr>
        <w:t>……….</w:t>
      </w:r>
    </w:p>
    <w:p w14:paraId="21CC8C8C" w14:textId="77777777" w:rsidR="00FF74AA" w:rsidRPr="00137586" w:rsidRDefault="00FF74AA" w:rsidP="00161873">
      <w:pPr>
        <w:ind w:left="4248"/>
        <w:jc w:val="center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jméno a podpis oprávněné</w:t>
      </w:r>
      <w:r w:rsidR="00161873">
        <w:rPr>
          <w:rFonts w:ascii="Arial" w:hAnsi="Arial" w:cs="Arial"/>
          <w:sz w:val="22"/>
          <w:szCs w:val="22"/>
        </w:rPr>
        <w:t xml:space="preserve"> osoby</w:t>
      </w:r>
    </w:p>
    <w:p w14:paraId="3F38A41C" w14:textId="77777777" w:rsidR="00FF74AA" w:rsidRPr="00137586" w:rsidRDefault="00FF74AA" w:rsidP="00FF74AA">
      <w:pPr>
        <w:rPr>
          <w:rFonts w:ascii="Arial" w:hAnsi="Arial" w:cs="Arial"/>
        </w:rPr>
      </w:pPr>
      <w:r w:rsidRPr="00137586">
        <w:rPr>
          <w:rFonts w:ascii="Arial" w:hAnsi="Arial" w:cs="Arial"/>
        </w:rPr>
        <w:tab/>
      </w:r>
    </w:p>
    <w:p w14:paraId="7AFCAA6C" w14:textId="77777777" w:rsidR="00230029" w:rsidRPr="00137586" w:rsidRDefault="00230029">
      <w:pPr>
        <w:rPr>
          <w:rFonts w:ascii="Arial" w:hAnsi="Arial" w:cs="Arial"/>
        </w:rPr>
      </w:pPr>
    </w:p>
    <w:sectPr w:rsidR="00230029" w:rsidRPr="00137586" w:rsidSect="00FF74AA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9C7247" w15:done="0"/>
  <w15:commentEx w15:paraId="72C5FAB5" w15:done="0"/>
  <w15:commentEx w15:paraId="54685A5D" w15:paraIdParent="72C5FAB5" w15:done="0"/>
  <w15:commentEx w15:paraId="5EA8CA92" w15:done="0"/>
  <w15:commentEx w15:paraId="2761DDF8" w15:done="0"/>
  <w15:commentEx w15:paraId="422AB8F4" w15:done="0"/>
  <w15:commentEx w15:paraId="7BCBFE8F" w15:paraIdParent="422AB8F4" w15:done="0"/>
  <w15:commentEx w15:paraId="5CA0F1B2" w15:done="0"/>
  <w15:commentEx w15:paraId="4177203A" w15:done="0"/>
  <w15:commentEx w15:paraId="2C89E9E4" w15:done="0"/>
  <w15:commentEx w15:paraId="4F42ADEC" w15:done="0"/>
  <w15:commentEx w15:paraId="4C17221B" w15:done="0"/>
  <w15:commentEx w15:paraId="5C415234" w15:paraIdParent="4C17221B" w15:done="0"/>
  <w15:commentEx w15:paraId="2E844AD0" w15:done="0"/>
  <w15:commentEx w15:paraId="6A776CA6" w15:paraIdParent="2E844AD0" w15:done="0"/>
  <w15:commentEx w15:paraId="2436E1B6" w15:done="0"/>
  <w15:commentEx w15:paraId="687DB5EB" w15:done="0"/>
  <w15:commentEx w15:paraId="39B8D80E" w15:done="0"/>
  <w15:commentEx w15:paraId="03456935" w15:done="0"/>
  <w15:commentEx w15:paraId="52661F18" w15:paraIdParent="03456935" w15:done="0"/>
  <w15:commentEx w15:paraId="6874263E" w15:done="0"/>
  <w15:commentEx w15:paraId="1DAEF508" w15:paraIdParent="6874263E" w15:done="0"/>
  <w15:commentEx w15:paraId="18E1BABF" w15:done="0"/>
  <w15:commentEx w15:paraId="30FB395B" w15:paraIdParent="18E1BABF" w15:done="0"/>
  <w15:commentEx w15:paraId="26C5F67A" w15:done="0"/>
  <w15:commentEx w15:paraId="026D1912" w15:paraIdParent="26C5F67A" w15:done="0"/>
  <w15:commentEx w15:paraId="767CF7FF" w15:done="0"/>
  <w15:commentEx w15:paraId="754DFB5F" w15:paraIdParent="767CF7FF" w15:done="0"/>
  <w15:commentEx w15:paraId="3342F417" w15:done="0"/>
  <w15:commentEx w15:paraId="4C886DC0" w15:paraIdParent="3342F4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9445E" w14:textId="77777777" w:rsidR="0080263B" w:rsidRDefault="0080263B" w:rsidP="001F2A39">
      <w:r>
        <w:separator/>
      </w:r>
    </w:p>
  </w:endnote>
  <w:endnote w:type="continuationSeparator" w:id="0">
    <w:p w14:paraId="7120AB06" w14:textId="77777777" w:rsidR="0080263B" w:rsidRDefault="0080263B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1C8BE5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77777777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856065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D1A18" w14:textId="77777777" w:rsidR="0080263B" w:rsidRDefault="0080263B" w:rsidP="001F2A39">
      <w:r>
        <w:separator/>
      </w:r>
    </w:p>
  </w:footnote>
  <w:footnote w:type="continuationSeparator" w:id="0">
    <w:p w14:paraId="17F618DA" w14:textId="77777777" w:rsidR="0080263B" w:rsidRDefault="0080263B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EAB84" w14:textId="77777777" w:rsidR="008812EF" w:rsidRDefault="0080263B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85F04" w14:textId="77777777" w:rsidR="008812EF" w:rsidRDefault="0080263B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8"/>
  </w:num>
  <w:num w:numId="6">
    <w:abstractNumId w:val="33"/>
  </w:num>
  <w:num w:numId="7">
    <w:abstractNumId w:val="2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8"/>
  </w:num>
  <w:num w:numId="11">
    <w:abstractNumId w:val="5"/>
  </w:num>
  <w:num w:numId="12">
    <w:abstractNumId w:val="40"/>
  </w:num>
  <w:num w:numId="13">
    <w:abstractNumId w:val="21"/>
  </w:num>
  <w:num w:numId="14">
    <w:abstractNumId w:val="22"/>
  </w:num>
  <w:num w:numId="15">
    <w:abstractNumId w:val="34"/>
  </w:num>
  <w:num w:numId="16">
    <w:abstractNumId w:val="31"/>
  </w:num>
  <w:num w:numId="17">
    <w:abstractNumId w:val="27"/>
  </w:num>
  <w:num w:numId="18">
    <w:abstractNumId w:val="30"/>
  </w:num>
  <w:num w:numId="19">
    <w:abstractNumId w:val="12"/>
  </w:num>
  <w:num w:numId="20">
    <w:abstractNumId w:val="35"/>
  </w:num>
  <w:num w:numId="21">
    <w:abstractNumId w:val="11"/>
  </w:num>
  <w:num w:numId="22">
    <w:abstractNumId w:val="43"/>
  </w:num>
  <w:num w:numId="23">
    <w:abstractNumId w:val="16"/>
  </w:num>
  <w:num w:numId="24">
    <w:abstractNumId w:val="25"/>
  </w:num>
  <w:num w:numId="25">
    <w:abstractNumId w:val="42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10"/>
  </w:num>
  <w:num w:numId="30">
    <w:abstractNumId w:val="15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6"/>
  </w:num>
  <w:num w:numId="34">
    <w:abstractNumId w:val="2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2"/>
  </w:num>
  <w:num w:numId="38">
    <w:abstractNumId w:val="3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9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paček Jiří">
    <w15:presenceInfo w15:providerId="AD" w15:userId="S-1-5-21-1516916145-3332080500-352412931-13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46B0"/>
    <w:rsid w:val="004E4FAC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01066D383D24783DB8F56D0D194EB" ma:contentTypeVersion="" ma:contentTypeDescription="Vytvoří nový dokument" ma:contentTypeScope="" ma:versionID="ed82477d0fcc4155819eccbb897a491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DD60C-4679-4F8D-B5EE-45814F780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7B0AF-8846-4161-8152-0D1FC78380C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88A254F6-5D8E-44AA-8083-2BB955B9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ZD Analýza vysílání</vt:lpstr>
      <vt:lpstr/>
    </vt:vector>
  </TitlesOfParts>
  <Company>Hewlett-Packard Company</Company>
  <LinksUpToDate>false</LinksUpToDate>
  <CharactersWithSpaces>824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Analýza vysílání</dc:title>
  <dc:creator>Pogodová Petra</dc:creator>
  <cp:lastModifiedBy>Vávra Tomáš</cp:lastModifiedBy>
  <cp:revision>4</cp:revision>
  <cp:lastPrinted>2016-09-22T11:26:00Z</cp:lastPrinted>
  <dcterms:created xsi:type="dcterms:W3CDTF">2018-06-18T14:54:00Z</dcterms:created>
  <dcterms:modified xsi:type="dcterms:W3CDTF">2018-11-15T15:04:00Z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0x0101001F501066D383D24783DB8F56D0D194EB</vt:lpwstr>
  </property>
</Properties>
</file>